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DDB5F" w14:textId="1DA5BFAF" w:rsidR="007166CE" w:rsidRDefault="00724EF5" w:rsidP="00BC6FF4">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AB76C72" wp14:editId="0061FAD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A58D4D" w14:textId="77777777" w:rsidR="007166CE" w:rsidRDefault="007166CE" w:rsidP="00BC6FF4">
      <w:pPr>
        <w:pStyle w:val="berschrift1"/>
      </w:pPr>
      <w:r>
        <w:br w:type="page"/>
      </w:r>
      <w:r>
        <w:lastRenderedPageBreak/>
        <w:t>Vorwort</w:t>
      </w:r>
    </w:p>
    <w:p w14:paraId="1F2A88E2" w14:textId="77777777" w:rsidR="007166CE" w:rsidRDefault="007E1779" w:rsidP="00BC6FF4">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D20BA3" w14:textId="77777777" w:rsidR="007E1779" w:rsidRDefault="008D7463" w:rsidP="00BC6FF4">
      <w:r>
        <w:t xml:space="preserve">Dieses Jahr hat uns allen eine Menge abverlangt – doch Gott hat uns hindurchgetragen. </w:t>
      </w:r>
    </w:p>
    <w:p w14:paraId="3E153545" w14:textId="77777777" w:rsidR="008D7463" w:rsidRDefault="008D7463" w:rsidP="00BC6FF4">
      <w:r>
        <w:t>Für mich persönlich bot die Zeit, die ich gewonnen habe, die Gelegenheit, einige neue Bücher zu erstellen. Gleichzeitig überarbeite ich viele der alten Bücher, sei es, um Fehler zu beheben oder neue Inhalte hinzuzufügen.</w:t>
      </w:r>
    </w:p>
    <w:p w14:paraId="4EA975BA" w14:textId="77777777" w:rsidR="007E1779" w:rsidRDefault="007E1779" w:rsidP="00BC6FF4">
      <w:r>
        <w:t>Vielleicht hat aber auch der eine oder die andere Lust, mitzumachen und neue Bücher zu erstellen – sprecht mich einfach an.</w:t>
      </w:r>
    </w:p>
    <w:p w14:paraId="56163C5B" w14:textId="77777777" w:rsidR="007166CE" w:rsidRDefault="007166CE" w:rsidP="00BC6FF4">
      <w:r>
        <w:t>Euch allen wünsche ich Gottes reichen Segen und dass Ihr für Euch interessante Texte hier findet. Für Anregungen bin ich immer dankbar.</w:t>
      </w:r>
    </w:p>
    <w:p w14:paraId="2E165C75" w14:textId="77777777" w:rsidR="007166CE" w:rsidRDefault="007166CE" w:rsidP="00BC6FF4">
      <w:r>
        <w:t>Gruß &amp; Segen,</w:t>
      </w:r>
    </w:p>
    <w:p w14:paraId="2AE5AF79" w14:textId="77777777" w:rsidR="007166CE" w:rsidRDefault="007166CE" w:rsidP="00BC6FF4">
      <w:r>
        <w:t>Andreas</w:t>
      </w:r>
    </w:p>
    <w:p w14:paraId="48898CEC" w14:textId="77777777" w:rsidR="0022039F" w:rsidRDefault="007166CE" w:rsidP="00BC6FF4">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6C145D" w14:textId="77777777" w:rsidR="00BC6FF4" w:rsidRDefault="00BC6FF4" w:rsidP="00BC6FF4">
      <w:pPr>
        <w:pStyle w:val="berschrift1"/>
        <w:rPr>
          <w:sz w:val="48"/>
        </w:rPr>
      </w:pPr>
      <w:proofErr w:type="spellStart"/>
      <w:r>
        <w:t>Bonnus</w:t>
      </w:r>
      <w:proofErr w:type="spellEnd"/>
      <w:r>
        <w:t xml:space="preserve">, Hermann - </w:t>
      </w:r>
      <w:proofErr w:type="spellStart"/>
      <w:r>
        <w:t>Kerkenordnunge</w:t>
      </w:r>
      <w:proofErr w:type="spellEnd"/>
    </w:p>
    <w:p w14:paraId="3C560874" w14:textId="77777777" w:rsidR="00BC6FF4" w:rsidRDefault="00BC6FF4" w:rsidP="00BC6FF4">
      <w:pPr>
        <w:pStyle w:val="StandardWeb"/>
      </w:pPr>
      <w:r>
        <w:t xml:space="preserve">Vor de </w:t>
      </w:r>
      <w:proofErr w:type="spellStart"/>
      <w:r>
        <w:t>Landtkerken</w:t>
      </w:r>
      <w:proofErr w:type="spellEnd"/>
      <w:r>
        <w:t xml:space="preserve"> des </w:t>
      </w:r>
      <w:proofErr w:type="spellStart"/>
      <w:r>
        <w:t>Stiffts</w:t>
      </w:r>
      <w:proofErr w:type="spellEnd"/>
      <w:r>
        <w:t xml:space="preserve"> </w:t>
      </w:r>
      <w:proofErr w:type="spellStart"/>
      <w:r>
        <w:t>Osenbrügge</w:t>
      </w:r>
      <w:proofErr w:type="spellEnd"/>
      <w:r>
        <w:t xml:space="preserve"> </w:t>
      </w:r>
      <w:proofErr w:type="spellStart"/>
      <w:r>
        <w:t>uffgerichtet</w:t>
      </w:r>
      <w:proofErr w:type="spellEnd"/>
      <w:r>
        <w:t xml:space="preserve"> und verordnet A. D. D. Francisco </w:t>
      </w:r>
      <w:proofErr w:type="spellStart"/>
      <w:r>
        <w:t>Episcopo</w:t>
      </w:r>
      <w:proofErr w:type="spellEnd"/>
      <w:r>
        <w:t xml:space="preserve"> </w:t>
      </w:r>
      <w:proofErr w:type="spellStart"/>
      <w:r>
        <w:t>Monast</w:t>
      </w:r>
      <w:proofErr w:type="spellEnd"/>
      <w:r>
        <w:t xml:space="preserve">. </w:t>
      </w:r>
      <w:proofErr w:type="spellStart"/>
      <w:r>
        <w:t>Osnab</w:t>
      </w:r>
      <w:proofErr w:type="spellEnd"/>
      <w:r>
        <w:t xml:space="preserve">. et </w:t>
      </w:r>
      <w:proofErr w:type="spellStart"/>
      <w:r>
        <w:t>Paderbor</w:t>
      </w:r>
      <w:proofErr w:type="spellEnd"/>
      <w:r>
        <w:t xml:space="preserve">: [?] </w:t>
      </w:r>
      <w:proofErr w:type="spellStart"/>
      <w:r>
        <w:t>Comite</w:t>
      </w:r>
      <w:proofErr w:type="spellEnd"/>
      <w:r>
        <w:t xml:space="preserve"> a Waldeck. </w:t>
      </w:r>
    </w:p>
    <w:p w14:paraId="4B8F2DB8" w14:textId="77777777" w:rsidR="00BC6FF4" w:rsidRDefault="00BC6FF4" w:rsidP="00BC6FF4">
      <w:pPr>
        <w:pStyle w:val="StandardWeb"/>
      </w:pPr>
      <w:r>
        <w:t xml:space="preserve">Durch </w:t>
      </w:r>
    </w:p>
    <w:p w14:paraId="4ED9D50B" w14:textId="77777777" w:rsidR="00BC6FF4" w:rsidRDefault="00BC6FF4" w:rsidP="00BC6FF4">
      <w:pPr>
        <w:pStyle w:val="StandardWeb"/>
      </w:pPr>
      <w:r>
        <w:t xml:space="preserve">M. </w:t>
      </w:r>
      <w:proofErr w:type="spellStart"/>
      <w:r>
        <w:t>Herm</w:t>
      </w:r>
      <w:proofErr w:type="spellEnd"/>
      <w:r>
        <w:t xml:space="preserve">. </w:t>
      </w:r>
      <w:proofErr w:type="spellStart"/>
      <w:r>
        <w:t>Bonnum</w:t>
      </w:r>
      <w:proofErr w:type="spellEnd"/>
      <w:r>
        <w:t xml:space="preserve"> </w:t>
      </w:r>
      <w:proofErr w:type="spellStart"/>
      <w:r>
        <w:t>Supint</w:t>
      </w:r>
      <w:proofErr w:type="spellEnd"/>
      <w:r>
        <w:t xml:space="preserve">: </w:t>
      </w:r>
      <w:proofErr w:type="spellStart"/>
      <w:r>
        <w:t>Lubec</w:t>
      </w:r>
      <w:proofErr w:type="spellEnd"/>
      <w:r>
        <w:t xml:space="preserve">: </w:t>
      </w:r>
    </w:p>
    <w:p w14:paraId="15CEE1BD" w14:textId="77777777" w:rsidR="00BC6FF4" w:rsidRDefault="00BC6FF4" w:rsidP="00BC6FF4">
      <w:pPr>
        <w:pStyle w:val="StandardWeb"/>
      </w:pPr>
      <w:r>
        <w:t xml:space="preserve">Vor erst </w:t>
      </w:r>
      <w:proofErr w:type="spellStart"/>
      <w:r>
        <w:t>scholen</w:t>
      </w:r>
      <w:proofErr w:type="spellEnd"/>
      <w:r>
        <w:t xml:space="preserve"> sich de </w:t>
      </w:r>
      <w:proofErr w:type="spellStart"/>
      <w:r>
        <w:t>Pastorn</w:t>
      </w:r>
      <w:proofErr w:type="spellEnd"/>
      <w:r>
        <w:t xml:space="preserve"> und </w:t>
      </w:r>
      <w:proofErr w:type="spellStart"/>
      <w:r>
        <w:t>Capellane</w:t>
      </w:r>
      <w:proofErr w:type="spellEnd"/>
      <w:r>
        <w:t xml:space="preserve"> </w:t>
      </w:r>
      <w:proofErr w:type="spellStart"/>
      <w:r>
        <w:t>beflitigen</w:t>
      </w:r>
      <w:proofErr w:type="spellEnd"/>
      <w:r>
        <w:t xml:space="preserve">, dat se den </w:t>
      </w:r>
      <w:proofErr w:type="spellStart"/>
      <w:r>
        <w:t>Catechsimum</w:t>
      </w:r>
      <w:proofErr w:type="spellEnd"/>
      <w:r>
        <w:t xml:space="preserve">, dat </w:t>
      </w:r>
      <w:proofErr w:type="spellStart"/>
      <w:r>
        <w:t>is</w:t>
      </w:r>
      <w:proofErr w:type="spellEnd"/>
      <w:r>
        <w:t xml:space="preserve">, de </w:t>
      </w:r>
      <w:proofErr w:type="spellStart"/>
      <w:r>
        <w:t>tein</w:t>
      </w:r>
      <w:proofErr w:type="spellEnd"/>
      <w:r>
        <w:t xml:space="preserve"> </w:t>
      </w:r>
      <w:proofErr w:type="spellStart"/>
      <w:r>
        <w:t>gebadt</w:t>
      </w:r>
      <w:proofErr w:type="spellEnd"/>
      <w:r>
        <w:t xml:space="preserve">, der </w:t>
      </w:r>
      <w:proofErr w:type="spellStart"/>
      <w:r>
        <w:t>Articul</w:t>
      </w:r>
      <w:proofErr w:type="spellEnd"/>
      <w:r>
        <w:t xml:space="preserve"> des </w:t>
      </w:r>
      <w:proofErr w:type="spellStart"/>
      <w:r>
        <w:t>Gelouens</w:t>
      </w:r>
      <w:proofErr w:type="spellEnd"/>
      <w:r>
        <w:t xml:space="preserve">, dat </w:t>
      </w:r>
      <w:proofErr w:type="spellStart"/>
      <w:r>
        <w:t>Vaderunse</w:t>
      </w:r>
      <w:proofErr w:type="spellEnd"/>
      <w:r>
        <w:t xml:space="preserve">, von der dope, und von dem </w:t>
      </w:r>
      <w:proofErr w:type="spellStart"/>
      <w:r>
        <w:t>hilligen</w:t>
      </w:r>
      <w:proofErr w:type="spellEnd"/>
      <w:r>
        <w:t xml:space="preserve"> Sacramente recht dem gemeinen </w:t>
      </w:r>
      <w:proofErr w:type="spellStart"/>
      <w:r>
        <w:t>Volcke</w:t>
      </w:r>
      <w:proofErr w:type="spellEnd"/>
      <w:r>
        <w:t xml:space="preserve"> </w:t>
      </w:r>
      <w:proofErr w:type="spellStart"/>
      <w:r>
        <w:t>leren</w:t>
      </w:r>
      <w:proofErr w:type="spellEnd"/>
      <w:r>
        <w:t xml:space="preserve">, mit </w:t>
      </w:r>
      <w:proofErr w:type="spellStart"/>
      <w:r>
        <w:t>Korter</w:t>
      </w:r>
      <w:proofErr w:type="spellEnd"/>
      <w:r>
        <w:t xml:space="preserve"> und </w:t>
      </w:r>
      <w:proofErr w:type="spellStart"/>
      <w:r>
        <w:t>eintfoldiger</w:t>
      </w:r>
      <w:proofErr w:type="spellEnd"/>
      <w:r>
        <w:t xml:space="preserve"> </w:t>
      </w:r>
      <w:proofErr w:type="spellStart"/>
      <w:r>
        <w:t>Uhtlegginge</w:t>
      </w:r>
      <w:proofErr w:type="spellEnd"/>
      <w:r>
        <w:t xml:space="preserve">, Des </w:t>
      </w:r>
      <w:proofErr w:type="spellStart"/>
      <w:r>
        <w:t>Sondages</w:t>
      </w:r>
      <w:proofErr w:type="spellEnd"/>
      <w:r>
        <w:t xml:space="preserve"> na der </w:t>
      </w:r>
      <w:proofErr w:type="spellStart"/>
      <w:r>
        <w:t>Uhtlegginge</w:t>
      </w:r>
      <w:proofErr w:type="spellEnd"/>
      <w:r>
        <w:t xml:space="preserve"> des </w:t>
      </w:r>
      <w:proofErr w:type="spellStart"/>
      <w:r>
        <w:t>Evangelij</w:t>
      </w:r>
      <w:proofErr w:type="spellEnd"/>
      <w:r>
        <w:t xml:space="preserve"> </w:t>
      </w:r>
      <w:proofErr w:type="spellStart"/>
      <w:r>
        <w:t>scholen</w:t>
      </w:r>
      <w:proofErr w:type="spellEnd"/>
      <w:r>
        <w:t xml:space="preserve"> Se allewege de Worde des Catechismi dem Volke </w:t>
      </w:r>
      <w:proofErr w:type="spellStart"/>
      <w:r>
        <w:t>aner</w:t>
      </w:r>
      <w:proofErr w:type="spellEnd"/>
      <w:r>
        <w:t xml:space="preserve"> de Kerken </w:t>
      </w:r>
      <w:proofErr w:type="spellStart"/>
      <w:r>
        <w:t>langksam</w:t>
      </w:r>
      <w:proofErr w:type="spellEnd"/>
      <w:r>
        <w:t xml:space="preserve"> und verständige vorlesen </w:t>
      </w:r>
      <w:proofErr w:type="spellStart"/>
      <w:r>
        <w:t>uth</w:t>
      </w:r>
      <w:proofErr w:type="spellEnd"/>
      <w:r>
        <w:t xml:space="preserve"> dem Bocke oder van </w:t>
      </w:r>
      <w:proofErr w:type="spellStart"/>
      <w:r>
        <w:t>Buten</w:t>
      </w:r>
      <w:proofErr w:type="spellEnd"/>
      <w:r>
        <w:t xml:space="preserve"> </w:t>
      </w:r>
      <w:proofErr w:type="spellStart"/>
      <w:r>
        <w:t>vorseggen</w:t>
      </w:r>
      <w:proofErr w:type="spellEnd"/>
      <w:r>
        <w:t xml:space="preserve">. </w:t>
      </w:r>
    </w:p>
    <w:p w14:paraId="3CB6C1DD" w14:textId="77777777" w:rsidR="00BC6FF4" w:rsidRDefault="00BC6FF4" w:rsidP="00BC6FF4">
      <w:pPr>
        <w:pStyle w:val="StandardWeb"/>
      </w:pPr>
      <w:r>
        <w:t xml:space="preserve">In der </w:t>
      </w:r>
      <w:proofErr w:type="spellStart"/>
      <w:r>
        <w:t>Bicht</w:t>
      </w:r>
      <w:proofErr w:type="spellEnd"/>
      <w:r>
        <w:t xml:space="preserve"> </w:t>
      </w:r>
      <w:proofErr w:type="spellStart"/>
      <w:r>
        <w:t>scholen</w:t>
      </w:r>
      <w:proofErr w:type="spellEnd"/>
      <w:r>
        <w:t xml:space="preserve"> Se alle </w:t>
      </w:r>
      <w:proofErr w:type="spellStart"/>
      <w:r>
        <w:t>tidt</w:t>
      </w:r>
      <w:proofErr w:type="spellEnd"/>
      <w:r>
        <w:t xml:space="preserve"> de </w:t>
      </w:r>
      <w:proofErr w:type="spellStart"/>
      <w:r>
        <w:t>lude</w:t>
      </w:r>
      <w:proofErr w:type="spellEnd"/>
      <w:r>
        <w:t xml:space="preserve"> fragen von </w:t>
      </w:r>
      <w:proofErr w:type="spellStart"/>
      <w:r>
        <w:t>düssen</w:t>
      </w:r>
      <w:proofErr w:type="spellEnd"/>
      <w:r>
        <w:t xml:space="preserve"> </w:t>
      </w:r>
      <w:proofErr w:type="spellStart"/>
      <w:r>
        <w:t>viff</w:t>
      </w:r>
      <w:proofErr w:type="spellEnd"/>
      <w:r>
        <w:t xml:space="preserve"> stucken des Catechismi. Sie </w:t>
      </w:r>
      <w:proofErr w:type="spellStart"/>
      <w:r>
        <w:t>scholen</w:t>
      </w:r>
      <w:proofErr w:type="spellEnd"/>
      <w:r>
        <w:t xml:space="preserve"> </w:t>
      </w:r>
      <w:proofErr w:type="spellStart"/>
      <w:r>
        <w:t>ock</w:t>
      </w:r>
      <w:proofErr w:type="spellEnd"/>
      <w:r>
        <w:t xml:space="preserve"> </w:t>
      </w:r>
      <w:proofErr w:type="spellStart"/>
      <w:r>
        <w:t>vermanen</w:t>
      </w:r>
      <w:proofErr w:type="spellEnd"/>
      <w:r>
        <w:t xml:space="preserve"> dat </w:t>
      </w:r>
      <w:proofErr w:type="spellStart"/>
      <w:r>
        <w:t>Volck</w:t>
      </w:r>
      <w:proofErr w:type="spellEnd"/>
      <w:r>
        <w:t xml:space="preserve">, dat de eine den anderen in den </w:t>
      </w:r>
      <w:proofErr w:type="spellStart"/>
      <w:r>
        <w:t>Husern</w:t>
      </w:r>
      <w:proofErr w:type="spellEnd"/>
      <w:r>
        <w:t xml:space="preserve"> will </w:t>
      </w:r>
      <w:proofErr w:type="spellStart"/>
      <w:r>
        <w:t>vermanen</w:t>
      </w:r>
      <w:proofErr w:type="spellEnd"/>
      <w:r>
        <w:t xml:space="preserve"> den Catechismum </w:t>
      </w:r>
      <w:proofErr w:type="spellStart"/>
      <w:r>
        <w:t>tho</w:t>
      </w:r>
      <w:proofErr w:type="spellEnd"/>
      <w:r>
        <w:t xml:space="preserve"> </w:t>
      </w:r>
      <w:proofErr w:type="spellStart"/>
      <w:r>
        <w:t>leren</w:t>
      </w:r>
      <w:proofErr w:type="spellEnd"/>
      <w:r>
        <w:t xml:space="preserve">, de </w:t>
      </w:r>
      <w:proofErr w:type="spellStart"/>
      <w:r>
        <w:t>Oldern</w:t>
      </w:r>
      <w:proofErr w:type="spellEnd"/>
      <w:r>
        <w:t xml:space="preserve"> den Kindern, Knechte und </w:t>
      </w:r>
      <w:proofErr w:type="spellStart"/>
      <w:r>
        <w:t>Megeden</w:t>
      </w:r>
      <w:proofErr w:type="spellEnd"/>
      <w:r>
        <w:t xml:space="preserve">. - </w:t>
      </w:r>
    </w:p>
    <w:p w14:paraId="4A380996" w14:textId="77777777" w:rsidR="00BC6FF4" w:rsidRDefault="00BC6FF4" w:rsidP="00BC6FF4">
      <w:pPr>
        <w:pStyle w:val="StandardWeb"/>
      </w:pPr>
      <w:proofErr w:type="spellStart"/>
      <w:r>
        <w:t>DDes</w:t>
      </w:r>
      <w:proofErr w:type="spellEnd"/>
      <w:r>
        <w:t xml:space="preserve"> </w:t>
      </w:r>
      <w:proofErr w:type="spellStart"/>
      <w:r>
        <w:t>Sondages</w:t>
      </w:r>
      <w:proofErr w:type="spellEnd"/>
      <w:r>
        <w:t xml:space="preserve"> </w:t>
      </w:r>
      <w:proofErr w:type="spellStart"/>
      <w:r>
        <w:t>up</w:t>
      </w:r>
      <w:proofErr w:type="spellEnd"/>
      <w:r>
        <w:t xml:space="preserve"> den </w:t>
      </w:r>
      <w:proofErr w:type="spellStart"/>
      <w:r>
        <w:t>vormiddag</w:t>
      </w:r>
      <w:proofErr w:type="spellEnd"/>
      <w:r>
        <w:t xml:space="preserve"> schal des Pastor dat Evangelium predigen, </w:t>
      </w:r>
      <w:proofErr w:type="spellStart"/>
      <w:r>
        <w:t>Vp</w:t>
      </w:r>
      <w:proofErr w:type="spellEnd"/>
      <w:r>
        <w:t xml:space="preserve"> den </w:t>
      </w:r>
      <w:proofErr w:type="spellStart"/>
      <w:r>
        <w:t>Namiddag</w:t>
      </w:r>
      <w:proofErr w:type="spellEnd"/>
      <w:r>
        <w:t xml:space="preserve"> </w:t>
      </w:r>
      <w:proofErr w:type="spellStart"/>
      <w:r>
        <w:t>tho</w:t>
      </w:r>
      <w:proofErr w:type="spellEnd"/>
      <w:r>
        <w:t xml:space="preserve"> </w:t>
      </w:r>
      <w:proofErr w:type="spellStart"/>
      <w:r>
        <w:t>twolffen</w:t>
      </w:r>
      <w:proofErr w:type="spellEnd"/>
      <w:r>
        <w:t xml:space="preserve"> schal de </w:t>
      </w:r>
      <w:proofErr w:type="spellStart"/>
      <w:r>
        <w:t>Cappellan</w:t>
      </w:r>
      <w:proofErr w:type="spellEnd"/>
      <w:r>
        <w:t xml:space="preserve"> den Catechismum predigen. Oder so dar </w:t>
      </w:r>
      <w:proofErr w:type="spellStart"/>
      <w:r>
        <w:t>nen</w:t>
      </w:r>
      <w:proofErr w:type="spellEnd"/>
      <w:r>
        <w:t xml:space="preserve"> </w:t>
      </w:r>
      <w:proofErr w:type="spellStart"/>
      <w:r>
        <w:t>Cappellan</w:t>
      </w:r>
      <w:proofErr w:type="spellEnd"/>
      <w:r>
        <w:t xml:space="preserve"> iss, der Pasto </w:t>
      </w:r>
      <w:proofErr w:type="spellStart"/>
      <w:r>
        <w:t>sulven</w:t>
      </w:r>
      <w:proofErr w:type="spellEnd"/>
      <w:r>
        <w:t xml:space="preserve"> eine </w:t>
      </w:r>
      <w:proofErr w:type="spellStart"/>
      <w:r>
        <w:t>halwe</w:t>
      </w:r>
      <w:proofErr w:type="spellEnd"/>
      <w:r>
        <w:t xml:space="preserve"> </w:t>
      </w:r>
      <w:proofErr w:type="spellStart"/>
      <w:r>
        <w:t>stute</w:t>
      </w:r>
      <w:proofErr w:type="spellEnd"/>
      <w:r>
        <w:t xml:space="preserve">, </w:t>
      </w:r>
      <w:proofErr w:type="spellStart"/>
      <w:r>
        <w:t>Idt</w:t>
      </w:r>
      <w:proofErr w:type="spellEnd"/>
      <w:r>
        <w:t xml:space="preserve"> </w:t>
      </w:r>
      <w:proofErr w:type="spellStart"/>
      <w:r>
        <w:t>scholen</w:t>
      </w:r>
      <w:proofErr w:type="spellEnd"/>
      <w:r>
        <w:t xml:space="preserve"> </w:t>
      </w:r>
      <w:proofErr w:type="spellStart"/>
      <w:r>
        <w:t>oek</w:t>
      </w:r>
      <w:proofErr w:type="spellEnd"/>
      <w:r>
        <w:t xml:space="preserve"> </w:t>
      </w:r>
      <w:proofErr w:type="spellStart"/>
      <w:r>
        <w:t>suss</w:t>
      </w:r>
      <w:proofErr w:type="spellEnd"/>
      <w:r>
        <w:t xml:space="preserve"> </w:t>
      </w:r>
      <w:proofErr w:type="spellStart"/>
      <w:r>
        <w:t>thor</w:t>
      </w:r>
      <w:proofErr w:type="spellEnd"/>
      <w:r>
        <w:t xml:space="preserve"> Wecken de </w:t>
      </w:r>
      <w:proofErr w:type="spellStart"/>
      <w:r>
        <w:t>Dorp-Kerckhern</w:t>
      </w:r>
      <w:proofErr w:type="spellEnd"/>
      <w:r>
        <w:t xml:space="preserve"> </w:t>
      </w:r>
      <w:proofErr w:type="spellStart"/>
      <w:r>
        <w:t>einmahl</w:t>
      </w:r>
      <w:proofErr w:type="spellEnd"/>
      <w:r>
        <w:t xml:space="preserve"> predigen </w:t>
      </w:r>
      <w:proofErr w:type="spellStart"/>
      <w:r>
        <w:t>up</w:t>
      </w:r>
      <w:proofErr w:type="spellEnd"/>
      <w:r>
        <w:t xml:space="preserve"> gelegene </w:t>
      </w:r>
      <w:proofErr w:type="spellStart"/>
      <w:r>
        <w:t>tidt</w:t>
      </w:r>
      <w:proofErr w:type="spellEnd"/>
      <w:r>
        <w:t xml:space="preserve">, als </w:t>
      </w:r>
      <w:proofErr w:type="spellStart"/>
      <w:r>
        <w:t>idt</w:t>
      </w:r>
      <w:proofErr w:type="spellEnd"/>
      <w:r>
        <w:t xml:space="preserve"> </w:t>
      </w:r>
      <w:proofErr w:type="spellStart"/>
      <w:r>
        <w:t>ene</w:t>
      </w:r>
      <w:proofErr w:type="spellEnd"/>
      <w:r>
        <w:t xml:space="preserve"> </w:t>
      </w:r>
      <w:proofErr w:type="spellStart"/>
      <w:r>
        <w:t>werdt</w:t>
      </w:r>
      <w:proofErr w:type="spellEnd"/>
      <w:r>
        <w:t xml:space="preserve"> </w:t>
      </w:r>
      <w:proofErr w:type="spellStart"/>
      <w:r>
        <w:t>gudt</w:t>
      </w:r>
      <w:proofErr w:type="spellEnd"/>
      <w:r>
        <w:t xml:space="preserve"> </w:t>
      </w:r>
      <w:proofErr w:type="spellStart"/>
      <w:r>
        <w:t>düncken</w:t>
      </w:r>
      <w:proofErr w:type="spellEnd"/>
      <w:r>
        <w:t xml:space="preserve">, Na </w:t>
      </w:r>
      <w:proofErr w:type="spellStart"/>
      <w:r>
        <w:t>gelegenheit</w:t>
      </w:r>
      <w:proofErr w:type="spellEnd"/>
      <w:r>
        <w:t xml:space="preserve"> des </w:t>
      </w:r>
      <w:proofErr w:type="spellStart"/>
      <w:r>
        <w:t>Kerspels</w:t>
      </w:r>
      <w:proofErr w:type="spellEnd"/>
      <w:r>
        <w:t xml:space="preserve">. </w:t>
      </w:r>
    </w:p>
    <w:p w14:paraId="62D49236" w14:textId="77777777" w:rsidR="00BC6FF4" w:rsidRDefault="00BC6FF4" w:rsidP="00BC6FF4">
      <w:pPr>
        <w:pStyle w:val="StandardWeb"/>
      </w:pPr>
      <w:r>
        <w:t xml:space="preserve">Am Stillen Freitage schal die </w:t>
      </w:r>
      <w:proofErr w:type="spellStart"/>
      <w:r>
        <w:t>historie</w:t>
      </w:r>
      <w:proofErr w:type="spellEnd"/>
      <w:r>
        <w:t xml:space="preserve"> </w:t>
      </w:r>
      <w:proofErr w:type="spellStart"/>
      <w:r>
        <w:t>vam</w:t>
      </w:r>
      <w:proofErr w:type="spellEnd"/>
      <w:r>
        <w:t xml:space="preserve"> </w:t>
      </w:r>
      <w:proofErr w:type="spellStart"/>
      <w:r>
        <w:t>lidende</w:t>
      </w:r>
      <w:proofErr w:type="spellEnd"/>
      <w:r>
        <w:t xml:space="preserve"> Christi </w:t>
      </w:r>
      <w:proofErr w:type="spellStart"/>
      <w:r>
        <w:t>uht</w:t>
      </w:r>
      <w:proofErr w:type="spellEnd"/>
      <w:r>
        <w:t xml:space="preserve"> den </w:t>
      </w:r>
      <w:proofErr w:type="spellStart"/>
      <w:r>
        <w:t>Veer</w:t>
      </w:r>
      <w:proofErr w:type="spellEnd"/>
      <w:r>
        <w:t xml:space="preserve"> </w:t>
      </w:r>
      <w:proofErr w:type="spellStart"/>
      <w:r>
        <w:t>Euangelischten</w:t>
      </w:r>
      <w:proofErr w:type="spellEnd"/>
      <w:r>
        <w:t xml:space="preserve"> </w:t>
      </w:r>
      <w:proofErr w:type="spellStart"/>
      <w:r>
        <w:t>affgelesen</w:t>
      </w:r>
      <w:proofErr w:type="spellEnd"/>
      <w:r>
        <w:t xml:space="preserve"> werden, mit einer Korten </w:t>
      </w:r>
      <w:proofErr w:type="spellStart"/>
      <w:r>
        <w:t>Vermanunge</w:t>
      </w:r>
      <w:proofErr w:type="spellEnd"/>
      <w:r>
        <w:t xml:space="preserve">. - </w:t>
      </w:r>
    </w:p>
    <w:p w14:paraId="0FFA0FD7" w14:textId="77777777" w:rsidR="00BC6FF4" w:rsidRDefault="00BC6FF4" w:rsidP="00BC6FF4">
      <w:pPr>
        <w:pStyle w:val="StandardWeb"/>
      </w:pPr>
      <w:proofErr w:type="spellStart"/>
      <w:r>
        <w:t>Vp</w:t>
      </w:r>
      <w:proofErr w:type="spellEnd"/>
      <w:r>
        <w:t xml:space="preserve"> Pasche, </w:t>
      </w:r>
      <w:proofErr w:type="spellStart"/>
      <w:r>
        <w:t>Pinxten</w:t>
      </w:r>
      <w:proofErr w:type="spellEnd"/>
      <w:r>
        <w:t xml:space="preserve"> und </w:t>
      </w:r>
      <w:proofErr w:type="spellStart"/>
      <w:r>
        <w:t>Wihenachten</w:t>
      </w:r>
      <w:proofErr w:type="spellEnd"/>
      <w:r>
        <w:t xml:space="preserve"> </w:t>
      </w:r>
      <w:proofErr w:type="spellStart"/>
      <w:r>
        <w:t>dage</w:t>
      </w:r>
      <w:proofErr w:type="spellEnd"/>
      <w:r>
        <w:t xml:space="preserve"> schal </w:t>
      </w:r>
      <w:proofErr w:type="spellStart"/>
      <w:r>
        <w:t>tweimahl</w:t>
      </w:r>
      <w:proofErr w:type="spellEnd"/>
      <w:r>
        <w:t xml:space="preserve"> gepredigt werden, de andern </w:t>
      </w:r>
      <w:proofErr w:type="spellStart"/>
      <w:r>
        <w:t>Dage</w:t>
      </w:r>
      <w:proofErr w:type="spellEnd"/>
      <w:r>
        <w:t xml:space="preserve"> einmal. - </w:t>
      </w:r>
    </w:p>
    <w:p w14:paraId="073E6601" w14:textId="77777777" w:rsidR="00BC6FF4" w:rsidRDefault="00BC6FF4" w:rsidP="00BC6FF4">
      <w:pPr>
        <w:pStyle w:val="berschrift2"/>
      </w:pPr>
      <w:r>
        <w:t xml:space="preserve">Van der </w:t>
      </w:r>
      <w:proofErr w:type="spellStart"/>
      <w:r>
        <w:t>Döpe</w:t>
      </w:r>
      <w:proofErr w:type="spellEnd"/>
    </w:p>
    <w:p w14:paraId="7FDBDEFE" w14:textId="77777777" w:rsidR="00BC6FF4" w:rsidRDefault="00BC6FF4" w:rsidP="00BC6FF4">
      <w:pPr>
        <w:pStyle w:val="StandardWeb"/>
      </w:pPr>
      <w:r>
        <w:t xml:space="preserve">De </w:t>
      </w:r>
      <w:proofErr w:type="spellStart"/>
      <w:r>
        <w:t>Döpe</w:t>
      </w:r>
      <w:proofErr w:type="spellEnd"/>
      <w:r>
        <w:t xml:space="preserve"> schal </w:t>
      </w:r>
      <w:proofErr w:type="spellStart"/>
      <w:r>
        <w:t>up</w:t>
      </w:r>
      <w:proofErr w:type="spellEnd"/>
      <w:r>
        <w:t xml:space="preserve"> </w:t>
      </w:r>
      <w:proofErr w:type="spellStart"/>
      <w:r>
        <w:t>dudesch</w:t>
      </w:r>
      <w:proofErr w:type="spellEnd"/>
      <w:r>
        <w:t xml:space="preserve"> geschehen, </w:t>
      </w:r>
      <w:proofErr w:type="spellStart"/>
      <w:r>
        <w:t>up</w:t>
      </w:r>
      <w:proofErr w:type="spellEnd"/>
      <w:r>
        <w:t xml:space="preserve"> dat de Paten und de andere </w:t>
      </w:r>
      <w:proofErr w:type="spellStart"/>
      <w:r>
        <w:t>ummestaende</w:t>
      </w:r>
      <w:proofErr w:type="spellEnd"/>
      <w:r>
        <w:t xml:space="preserve"> Lüde </w:t>
      </w:r>
      <w:proofErr w:type="spellStart"/>
      <w:r>
        <w:t>mogen</w:t>
      </w:r>
      <w:proofErr w:type="spellEnd"/>
      <w:r>
        <w:t xml:space="preserve"> </w:t>
      </w:r>
      <w:proofErr w:type="spellStart"/>
      <w:r>
        <w:t>verstahn</w:t>
      </w:r>
      <w:proofErr w:type="spellEnd"/>
      <w:r>
        <w:t xml:space="preserve">, </w:t>
      </w:r>
      <w:proofErr w:type="spellStart"/>
      <w:r>
        <w:t>wat</w:t>
      </w:r>
      <w:proofErr w:type="spellEnd"/>
      <w:r>
        <w:t xml:space="preserve"> de </w:t>
      </w:r>
      <w:proofErr w:type="spellStart"/>
      <w:r>
        <w:t>hillige</w:t>
      </w:r>
      <w:proofErr w:type="spellEnd"/>
      <w:r>
        <w:t xml:space="preserve"> </w:t>
      </w:r>
      <w:proofErr w:type="spellStart"/>
      <w:r>
        <w:t>Döpe</w:t>
      </w:r>
      <w:proofErr w:type="spellEnd"/>
      <w:r>
        <w:t xml:space="preserve"> </w:t>
      </w:r>
      <w:proofErr w:type="spellStart"/>
      <w:r>
        <w:t>sij</w:t>
      </w:r>
      <w:proofErr w:type="spellEnd"/>
      <w:r>
        <w:t xml:space="preserve">, </w:t>
      </w:r>
      <w:proofErr w:type="spellStart"/>
      <w:r>
        <w:t>up</w:t>
      </w:r>
      <w:proofErr w:type="spellEnd"/>
      <w:r>
        <w:t xml:space="preserve"> dat Se desto </w:t>
      </w:r>
      <w:proofErr w:type="spellStart"/>
      <w:r>
        <w:t>vlitiger</w:t>
      </w:r>
      <w:proofErr w:type="spellEnd"/>
      <w:r>
        <w:t xml:space="preserve"> vor dat Kindt </w:t>
      </w:r>
      <w:proofErr w:type="spellStart"/>
      <w:r>
        <w:t>bidden</w:t>
      </w:r>
      <w:proofErr w:type="spellEnd"/>
      <w:r>
        <w:t xml:space="preserve">, dat </w:t>
      </w:r>
      <w:proofErr w:type="spellStart"/>
      <w:r>
        <w:t>idt</w:t>
      </w:r>
      <w:proofErr w:type="spellEnd"/>
      <w:r>
        <w:t xml:space="preserve"> </w:t>
      </w:r>
      <w:proofErr w:type="spellStart"/>
      <w:r>
        <w:t>Godt</w:t>
      </w:r>
      <w:proofErr w:type="spellEnd"/>
      <w:r>
        <w:t xml:space="preserve"> </w:t>
      </w:r>
      <w:proofErr w:type="spellStart"/>
      <w:r>
        <w:t>wull</w:t>
      </w:r>
      <w:proofErr w:type="spellEnd"/>
      <w:r>
        <w:t xml:space="preserve"> </w:t>
      </w:r>
      <w:proofErr w:type="spellStart"/>
      <w:r>
        <w:t>annemen</w:t>
      </w:r>
      <w:proofErr w:type="spellEnd"/>
      <w:r>
        <w:t xml:space="preserve">. De Kinder in dem Husse </w:t>
      </w:r>
      <w:proofErr w:type="spellStart"/>
      <w:r>
        <w:t>gedöpet</w:t>
      </w:r>
      <w:proofErr w:type="spellEnd"/>
      <w:r>
        <w:t xml:space="preserve">, </w:t>
      </w:r>
      <w:proofErr w:type="spellStart"/>
      <w:r>
        <w:t>scholen</w:t>
      </w:r>
      <w:proofErr w:type="spellEnd"/>
      <w:r>
        <w:t xml:space="preserve"> in der Kerken nicht </w:t>
      </w:r>
      <w:proofErr w:type="spellStart"/>
      <w:r>
        <w:t>andermahl</w:t>
      </w:r>
      <w:proofErr w:type="spellEnd"/>
      <w:r>
        <w:t xml:space="preserve"> </w:t>
      </w:r>
      <w:proofErr w:type="spellStart"/>
      <w:r>
        <w:t>gedöpet</w:t>
      </w:r>
      <w:proofErr w:type="spellEnd"/>
      <w:r>
        <w:t xml:space="preserve"> werden, Sondern </w:t>
      </w:r>
      <w:proofErr w:type="spellStart"/>
      <w:r>
        <w:t>idt</w:t>
      </w:r>
      <w:proofErr w:type="spellEnd"/>
      <w:r>
        <w:t xml:space="preserve"> schal de Dope </w:t>
      </w:r>
      <w:proofErr w:type="spellStart"/>
      <w:r>
        <w:t>confirmirt</w:t>
      </w:r>
      <w:proofErr w:type="spellEnd"/>
      <w:r>
        <w:t xml:space="preserve"> werden, </w:t>
      </w:r>
      <w:proofErr w:type="spellStart"/>
      <w:r>
        <w:t>dwile</w:t>
      </w:r>
      <w:proofErr w:type="spellEnd"/>
      <w:r>
        <w:t xml:space="preserve"> se Recht geschehn iss. Na dem Befehle Christi im Nahmen des Vaders des Sohns und des heiligen Geistes. </w:t>
      </w:r>
      <w:proofErr w:type="spellStart"/>
      <w:r>
        <w:t>Idt</w:t>
      </w:r>
      <w:proofErr w:type="spellEnd"/>
      <w:r>
        <w:t xml:space="preserve"> schal </w:t>
      </w:r>
      <w:proofErr w:type="spellStart"/>
      <w:r>
        <w:t>auerst</w:t>
      </w:r>
      <w:proofErr w:type="spellEnd"/>
      <w:r>
        <w:t xml:space="preserve"> dat Evangelium Marci am X gelesen werden. </w:t>
      </w:r>
      <w:proofErr w:type="spellStart"/>
      <w:r>
        <w:t>Vnd</w:t>
      </w:r>
      <w:proofErr w:type="spellEnd"/>
      <w:r>
        <w:t xml:space="preserve"> dat Vader </w:t>
      </w:r>
      <w:proofErr w:type="spellStart"/>
      <w:r>
        <w:t>unse</w:t>
      </w:r>
      <w:proofErr w:type="spellEnd"/>
      <w:r>
        <w:t xml:space="preserve"> etc. </w:t>
      </w:r>
    </w:p>
    <w:p w14:paraId="3106C40A" w14:textId="77777777" w:rsidR="00BC6FF4" w:rsidRDefault="00BC6FF4" w:rsidP="00BC6FF4">
      <w:pPr>
        <w:pStyle w:val="StandardWeb"/>
      </w:pPr>
      <w:proofErr w:type="spellStart"/>
      <w:r>
        <w:t>Idt</w:t>
      </w:r>
      <w:proofErr w:type="spellEnd"/>
      <w:r>
        <w:t xml:space="preserve"> schal de </w:t>
      </w:r>
      <w:proofErr w:type="spellStart"/>
      <w:r>
        <w:t>Döpe</w:t>
      </w:r>
      <w:proofErr w:type="spellEnd"/>
      <w:r>
        <w:t xml:space="preserve"> </w:t>
      </w:r>
      <w:proofErr w:type="spellStart"/>
      <w:r>
        <w:t>dorch</w:t>
      </w:r>
      <w:proofErr w:type="spellEnd"/>
      <w:r>
        <w:t xml:space="preserve"> schlecht </w:t>
      </w:r>
      <w:proofErr w:type="spellStart"/>
      <w:r>
        <w:t>Water</w:t>
      </w:r>
      <w:proofErr w:type="spellEnd"/>
      <w:r>
        <w:t xml:space="preserve"> und dat </w:t>
      </w:r>
      <w:proofErr w:type="spellStart"/>
      <w:r>
        <w:t>beuehl</w:t>
      </w:r>
      <w:proofErr w:type="spellEnd"/>
      <w:r>
        <w:t xml:space="preserve"> Christi geschehen. Ahne </w:t>
      </w:r>
      <w:proofErr w:type="spellStart"/>
      <w:r>
        <w:t>Jenige</w:t>
      </w:r>
      <w:proofErr w:type="spellEnd"/>
      <w:r>
        <w:t xml:space="preserve"> andere </w:t>
      </w:r>
      <w:proofErr w:type="spellStart"/>
      <w:r>
        <w:t>thosate</w:t>
      </w:r>
      <w:proofErr w:type="spellEnd"/>
      <w:r>
        <w:t xml:space="preserve"> der </w:t>
      </w:r>
      <w:proofErr w:type="spellStart"/>
      <w:r>
        <w:t>Weihunge</w:t>
      </w:r>
      <w:proofErr w:type="spellEnd"/>
      <w:r>
        <w:t xml:space="preserve">, lichte, </w:t>
      </w:r>
      <w:proofErr w:type="spellStart"/>
      <w:r>
        <w:t>Kersens</w:t>
      </w:r>
      <w:proofErr w:type="spellEnd"/>
      <w:r>
        <w:t xml:space="preserve"> </w:t>
      </w:r>
      <w:proofErr w:type="spellStart"/>
      <w:r>
        <w:t>unde</w:t>
      </w:r>
      <w:proofErr w:type="spellEnd"/>
      <w:r>
        <w:t xml:space="preserve"> </w:t>
      </w:r>
      <w:proofErr w:type="spellStart"/>
      <w:r>
        <w:t>derglicken</w:t>
      </w:r>
      <w:proofErr w:type="spellEnd"/>
      <w:r>
        <w:t xml:space="preserve">. - </w:t>
      </w:r>
    </w:p>
    <w:p w14:paraId="6B9B8095" w14:textId="77777777" w:rsidR="00BC6FF4" w:rsidRDefault="00BC6FF4" w:rsidP="00BC6FF4">
      <w:pPr>
        <w:pStyle w:val="berschrift2"/>
      </w:pPr>
      <w:proofErr w:type="spellStart"/>
      <w:r>
        <w:t>Vam</w:t>
      </w:r>
      <w:proofErr w:type="spellEnd"/>
      <w:r>
        <w:t xml:space="preserve"> </w:t>
      </w:r>
      <w:proofErr w:type="spellStart"/>
      <w:r>
        <w:t>hilligen</w:t>
      </w:r>
      <w:proofErr w:type="spellEnd"/>
      <w:r>
        <w:t xml:space="preserve"> Sacramente</w:t>
      </w:r>
    </w:p>
    <w:p w14:paraId="47A0C2DF" w14:textId="77777777" w:rsidR="00BC6FF4" w:rsidRDefault="00BC6FF4" w:rsidP="00BC6FF4">
      <w:pPr>
        <w:pStyle w:val="StandardWeb"/>
      </w:pPr>
      <w:proofErr w:type="spellStart"/>
      <w:r>
        <w:t>Dadt</w:t>
      </w:r>
      <w:proofErr w:type="spellEnd"/>
      <w:r>
        <w:t xml:space="preserve"> Sacrament schal in beider </w:t>
      </w:r>
      <w:proofErr w:type="spellStart"/>
      <w:r>
        <w:t>gestalt</w:t>
      </w:r>
      <w:proofErr w:type="spellEnd"/>
      <w:r>
        <w:t xml:space="preserve"> </w:t>
      </w:r>
      <w:proofErr w:type="spellStart"/>
      <w:r>
        <w:t>uthgedelet</w:t>
      </w:r>
      <w:proofErr w:type="spellEnd"/>
      <w:r>
        <w:t xml:space="preserve"> werden, nach dem Befehle Christi </w:t>
      </w:r>
      <w:proofErr w:type="spellStart"/>
      <w:r>
        <w:t>undt</w:t>
      </w:r>
      <w:proofErr w:type="spellEnd"/>
      <w:r>
        <w:t xml:space="preserve"> </w:t>
      </w:r>
      <w:proofErr w:type="spellStart"/>
      <w:r>
        <w:t>idt</w:t>
      </w:r>
      <w:proofErr w:type="spellEnd"/>
      <w:r>
        <w:t xml:space="preserve"> </w:t>
      </w:r>
      <w:proofErr w:type="spellStart"/>
      <w:r>
        <w:t>scholen</w:t>
      </w:r>
      <w:proofErr w:type="spellEnd"/>
      <w:r>
        <w:t xml:space="preserve"> </w:t>
      </w:r>
      <w:proofErr w:type="spellStart"/>
      <w:r>
        <w:t>nene</w:t>
      </w:r>
      <w:proofErr w:type="spellEnd"/>
      <w:r>
        <w:t xml:space="preserve"> Misse </w:t>
      </w:r>
      <w:proofErr w:type="spellStart"/>
      <w:r>
        <w:t>geholden</w:t>
      </w:r>
      <w:proofErr w:type="spellEnd"/>
      <w:r>
        <w:t xml:space="preserve"> werden, dar sein </w:t>
      </w:r>
      <w:proofErr w:type="spellStart"/>
      <w:r>
        <w:t>dan</w:t>
      </w:r>
      <w:proofErr w:type="spellEnd"/>
      <w:r>
        <w:t xml:space="preserve"> Communicanten. Derwegen </w:t>
      </w:r>
      <w:proofErr w:type="spellStart"/>
      <w:r>
        <w:t>schölen</w:t>
      </w:r>
      <w:proofErr w:type="spellEnd"/>
      <w:r>
        <w:t xml:space="preserve"> die </w:t>
      </w:r>
      <w:proofErr w:type="spellStart"/>
      <w:r>
        <w:t>Kerkherrn</w:t>
      </w:r>
      <w:proofErr w:type="spellEnd"/>
      <w:r>
        <w:t xml:space="preserve"> das </w:t>
      </w:r>
      <w:proofErr w:type="spellStart"/>
      <w:r>
        <w:t>Volck</w:t>
      </w:r>
      <w:proofErr w:type="spellEnd"/>
      <w:r>
        <w:t xml:space="preserve"> </w:t>
      </w:r>
      <w:proofErr w:type="spellStart"/>
      <w:r>
        <w:t>vlitig</w:t>
      </w:r>
      <w:proofErr w:type="spellEnd"/>
      <w:r>
        <w:t xml:space="preserve"> </w:t>
      </w:r>
      <w:proofErr w:type="spellStart"/>
      <w:r>
        <w:t>vormanen</w:t>
      </w:r>
      <w:proofErr w:type="spellEnd"/>
      <w:r>
        <w:t xml:space="preserve">, dat se </w:t>
      </w:r>
      <w:proofErr w:type="spellStart"/>
      <w:r>
        <w:t>vaken</w:t>
      </w:r>
      <w:proofErr w:type="spellEnd"/>
      <w:r>
        <w:t xml:space="preserve"> und gerne </w:t>
      </w:r>
      <w:proofErr w:type="spellStart"/>
      <w:r>
        <w:t>thom</w:t>
      </w:r>
      <w:proofErr w:type="spellEnd"/>
      <w:r>
        <w:t xml:space="preserve"> Sacramente </w:t>
      </w:r>
      <w:proofErr w:type="spellStart"/>
      <w:r>
        <w:t>gahn</w:t>
      </w:r>
      <w:proofErr w:type="spellEnd"/>
      <w:r>
        <w:t xml:space="preserve">, Na dem Befehle Christi. </w:t>
      </w:r>
      <w:proofErr w:type="spellStart"/>
      <w:r>
        <w:t>Idt</w:t>
      </w:r>
      <w:proofErr w:type="spellEnd"/>
      <w:r>
        <w:t xml:space="preserve"> schal </w:t>
      </w:r>
      <w:proofErr w:type="spellStart"/>
      <w:r>
        <w:t>nemandt</w:t>
      </w:r>
      <w:proofErr w:type="spellEnd"/>
      <w:r>
        <w:t xml:space="preserve"> </w:t>
      </w:r>
      <w:proofErr w:type="spellStart"/>
      <w:r>
        <w:t>tohm</w:t>
      </w:r>
      <w:proofErr w:type="spellEnd"/>
      <w:r>
        <w:t xml:space="preserve"> Sacramente </w:t>
      </w:r>
      <w:proofErr w:type="spellStart"/>
      <w:r>
        <w:t>gestadet</w:t>
      </w:r>
      <w:proofErr w:type="spellEnd"/>
      <w:r>
        <w:t xml:space="preserve"> werden, de in </w:t>
      </w:r>
      <w:proofErr w:type="spellStart"/>
      <w:r>
        <w:t>offentliche</w:t>
      </w:r>
      <w:proofErr w:type="spellEnd"/>
      <w:r>
        <w:t xml:space="preserve"> Sünde und </w:t>
      </w:r>
      <w:proofErr w:type="spellStart"/>
      <w:r>
        <w:t>Schanten</w:t>
      </w:r>
      <w:proofErr w:type="spellEnd"/>
      <w:r>
        <w:t xml:space="preserve"> </w:t>
      </w:r>
      <w:proofErr w:type="spellStart"/>
      <w:r>
        <w:t>leuet</w:t>
      </w:r>
      <w:proofErr w:type="spellEnd"/>
      <w:r>
        <w:t xml:space="preserve">, </w:t>
      </w:r>
      <w:proofErr w:type="spellStart"/>
      <w:r>
        <w:t>alss</w:t>
      </w:r>
      <w:proofErr w:type="spellEnd"/>
      <w:r>
        <w:t xml:space="preserve"> in </w:t>
      </w:r>
      <w:proofErr w:type="spellStart"/>
      <w:r>
        <w:t>Horerei</w:t>
      </w:r>
      <w:proofErr w:type="spellEnd"/>
      <w:r>
        <w:t xml:space="preserve">, </w:t>
      </w:r>
      <w:proofErr w:type="spellStart"/>
      <w:r>
        <w:t>ehebreckerei</w:t>
      </w:r>
      <w:proofErr w:type="spellEnd"/>
      <w:r>
        <w:t xml:space="preserve"> </w:t>
      </w:r>
      <w:proofErr w:type="spellStart"/>
      <w:r>
        <w:t>Dodtschlag</w:t>
      </w:r>
      <w:proofErr w:type="spellEnd"/>
      <w:r>
        <w:t xml:space="preserve"> und dergleichen. Und dat </w:t>
      </w:r>
      <w:proofErr w:type="spellStart"/>
      <w:r>
        <w:t>is</w:t>
      </w:r>
      <w:proofErr w:type="spellEnd"/>
      <w:r>
        <w:t xml:space="preserve"> de rechte Christliche Ban. - </w:t>
      </w:r>
    </w:p>
    <w:p w14:paraId="7D60D0D5" w14:textId="77777777" w:rsidR="00BC6FF4" w:rsidRDefault="00BC6FF4" w:rsidP="00BC6FF4">
      <w:pPr>
        <w:pStyle w:val="StandardWeb"/>
      </w:pPr>
      <w:proofErr w:type="spellStart"/>
      <w:r>
        <w:t>Idt</w:t>
      </w:r>
      <w:proofErr w:type="spellEnd"/>
      <w:r>
        <w:t xml:space="preserve"> schal </w:t>
      </w:r>
      <w:proofErr w:type="spellStart"/>
      <w:r>
        <w:t>ock</w:t>
      </w:r>
      <w:proofErr w:type="spellEnd"/>
      <w:r>
        <w:t xml:space="preserve"> </w:t>
      </w:r>
      <w:proofErr w:type="spellStart"/>
      <w:r>
        <w:t>nemandt</w:t>
      </w:r>
      <w:proofErr w:type="spellEnd"/>
      <w:r>
        <w:t xml:space="preserve"> </w:t>
      </w:r>
      <w:proofErr w:type="spellStart"/>
      <w:r>
        <w:t>gestadet</w:t>
      </w:r>
      <w:proofErr w:type="spellEnd"/>
      <w:r>
        <w:t xml:space="preserve"> werden, </w:t>
      </w:r>
      <w:proofErr w:type="spellStart"/>
      <w:r>
        <w:t>tom</w:t>
      </w:r>
      <w:proofErr w:type="spellEnd"/>
      <w:r>
        <w:t xml:space="preserve"> Sacramente, he </w:t>
      </w:r>
      <w:proofErr w:type="spellStart"/>
      <w:r>
        <w:t>hebbe</w:t>
      </w:r>
      <w:proofErr w:type="spellEnd"/>
      <w:r>
        <w:t xml:space="preserve"> </w:t>
      </w:r>
      <w:proofErr w:type="spellStart"/>
      <w:r>
        <w:t>dan</w:t>
      </w:r>
      <w:proofErr w:type="spellEnd"/>
      <w:r>
        <w:t xml:space="preserve"> sein </w:t>
      </w:r>
      <w:proofErr w:type="spellStart"/>
      <w:r>
        <w:t>Bicht</w:t>
      </w:r>
      <w:proofErr w:type="spellEnd"/>
      <w:r>
        <w:t xml:space="preserve"> und </w:t>
      </w:r>
      <w:proofErr w:type="spellStart"/>
      <w:r>
        <w:t>hebbe</w:t>
      </w:r>
      <w:proofErr w:type="spellEnd"/>
      <w:r>
        <w:t xml:space="preserve"> </w:t>
      </w:r>
      <w:proofErr w:type="spellStart"/>
      <w:r>
        <w:t>bescheidt</w:t>
      </w:r>
      <w:proofErr w:type="spellEnd"/>
      <w:r>
        <w:t xml:space="preserve"> seines </w:t>
      </w:r>
      <w:proofErr w:type="spellStart"/>
      <w:r>
        <w:t>gelouens</w:t>
      </w:r>
      <w:proofErr w:type="spellEnd"/>
      <w:r>
        <w:t xml:space="preserve"> </w:t>
      </w:r>
      <w:proofErr w:type="spellStart"/>
      <w:r>
        <w:t>gegeuen</w:t>
      </w:r>
      <w:proofErr w:type="spellEnd"/>
      <w:r>
        <w:t xml:space="preserve"> und </w:t>
      </w:r>
      <w:proofErr w:type="spellStart"/>
      <w:r>
        <w:t>absolution</w:t>
      </w:r>
      <w:proofErr w:type="spellEnd"/>
      <w:r>
        <w:t xml:space="preserve"> </w:t>
      </w:r>
      <w:proofErr w:type="spellStart"/>
      <w:r>
        <w:t>entfangen</w:t>
      </w:r>
      <w:proofErr w:type="spellEnd"/>
      <w:r>
        <w:t xml:space="preserve">. </w:t>
      </w:r>
    </w:p>
    <w:p w14:paraId="063863D5" w14:textId="77777777" w:rsidR="00BC6FF4" w:rsidRDefault="00BC6FF4" w:rsidP="00BC6FF4">
      <w:pPr>
        <w:pStyle w:val="StandardWeb"/>
      </w:pPr>
      <w:proofErr w:type="spellStart"/>
      <w:r>
        <w:t>Idt</w:t>
      </w:r>
      <w:proofErr w:type="spellEnd"/>
      <w:r>
        <w:t xml:space="preserve"> schal </w:t>
      </w:r>
      <w:proofErr w:type="spellStart"/>
      <w:r>
        <w:t>ock</w:t>
      </w:r>
      <w:proofErr w:type="spellEnd"/>
      <w:r>
        <w:t xml:space="preserve"> dat Sacramente in der </w:t>
      </w:r>
      <w:proofErr w:type="spellStart"/>
      <w:r>
        <w:t>Monstrantienn</w:t>
      </w:r>
      <w:proofErr w:type="spellEnd"/>
      <w:r>
        <w:t xml:space="preserve"> nicht umme </w:t>
      </w:r>
      <w:proofErr w:type="spellStart"/>
      <w:r>
        <w:t>gedragen</w:t>
      </w:r>
      <w:proofErr w:type="spellEnd"/>
      <w:r>
        <w:t xml:space="preserve"> und </w:t>
      </w:r>
      <w:proofErr w:type="spellStart"/>
      <w:r>
        <w:t>bewaret</w:t>
      </w:r>
      <w:proofErr w:type="spellEnd"/>
      <w:r>
        <w:t xml:space="preserve"> werden. Wente </w:t>
      </w:r>
      <w:proofErr w:type="spellStart"/>
      <w:r>
        <w:t>solckes</w:t>
      </w:r>
      <w:proofErr w:type="spellEnd"/>
      <w:r>
        <w:t xml:space="preserve"> ist </w:t>
      </w:r>
      <w:proofErr w:type="spellStart"/>
      <w:r>
        <w:t>wedder</w:t>
      </w:r>
      <w:proofErr w:type="spellEnd"/>
      <w:r>
        <w:t xml:space="preserve"> dat </w:t>
      </w:r>
      <w:proofErr w:type="spellStart"/>
      <w:r>
        <w:t>gebodt</w:t>
      </w:r>
      <w:proofErr w:type="spellEnd"/>
      <w:r>
        <w:t xml:space="preserve"> und </w:t>
      </w:r>
      <w:proofErr w:type="spellStart"/>
      <w:r>
        <w:t>befehl</w:t>
      </w:r>
      <w:proofErr w:type="spellEnd"/>
      <w:r>
        <w:t xml:space="preserve"> Christi. </w:t>
      </w:r>
    </w:p>
    <w:p w14:paraId="3C5A9DF3" w14:textId="77777777" w:rsidR="00BC6FF4" w:rsidRDefault="00BC6FF4" w:rsidP="00BC6FF4">
      <w:pPr>
        <w:pStyle w:val="StandardWeb"/>
      </w:pPr>
      <w:r>
        <w:t xml:space="preserve">In den </w:t>
      </w:r>
      <w:proofErr w:type="spellStart"/>
      <w:r>
        <w:t>Husern</w:t>
      </w:r>
      <w:proofErr w:type="spellEnd"/>
      <w:r>
        <w:t xml:space="preserve"> schal man den </w:t>
      </w:r>
      <w:proofErr w:type="spellStart"/>
      <w:r>
        <w:t>Krancken</w:t>
      </w:r>
      <w:proofErr w:type="spellEnd"/>
      <w:r>
        <w:t xml:space="preserve"> ersten de </w:t>
      </w:r>
      <w:proofErr w:type="spellStart"/>
      <w:r>
        <w:t>Bicht</w:t>
      </w:r>
      <w:proofErr w:type="spellEnd"/>
      <w:r>
        <w:t xml:space="preserve"> </w:t>
      </w:r>
      <w:proofErr w:type="spellStart"/>
      <w:r>
        <w:t>horen</w:t>
      </w:r>
      <w:proofErr w:type="spellEnd"/>
      <w:r>
        <w:t xml:space="preserve"> und de </w:t>
      </w:r>
      <w:proofErr w:type="spellStart"/>
      <w:r>
        <w:t>absolution</w:t>
      </w:r>
      <w:proofErr w:type="spellEnd"/>
      <w:r>
        <w:t xml:space="preserve"> </w:t>
      </w:r>
      <w:proofErr w:type="spellStart"/>
      <w:r>
        <w:t>sprecken</w:t>
      </w:r>
      <w:proofErr w:type="spellEnd"/>
      <w:r>
        <w:t xml:space="preserve">, </w:t>
      </w:r>
      <w:proofErr w:type="spellStart"/>
      <w:r>
        <w:t>darna</w:t>
      </w:r>
      <w:proofErr w:type="spellEnd"/>
      <w:r>
        <w:t xml:space="preserve"> schal man </w:t>
      </w:r>
      <w:proofErr w:type="spellStart"/>
      <w:r>
        <w:t>auer</w:t>
      </w:r>
      <w:proofErr w:type="spellEnd"/>
      <w:r>
        <w:t xml:space="preserve"> dat Brodt und wein de </w:t>
      </w:r>
      <w:proofErr w:type="spellStart"/>
      <w:r>
        <w:t>worde</w:t>
      </w:r>
      <w:proofErr w:type="spellEnd"/>
      <w:r>
        <w:t xml:space="preserve"> des Testaments Christi </w:t>
      </w:r>
      <w:proofErr w:type="spellStart"/>
      <w:r>
        <w:t>sprecken</w:t>
      </w:r>
      <w:proofErr w:type="spellEnd"/>
      <w:r>
        <w:t xml:space="preserve"> </w:t>
      </w:r>
      <w:proofErr w:type="spellStart"/>
      <w:r>
        <w:t>midt</w:t>
      </w:r>
      <w:proofErr w:type="spellEnd"/>
      <w:r>
        <w:t xml:space="preserve"> </w:t>
      </w:r>
      <w:proofErr w:type="spellStart"/>
      <w:r>
        <w:t>luder</w:t>
      </w:r>
      <w:proofErr w:type="spellEnd"/>
      <w:r>
        <w:t xml:space="preserve"> stemme, </w:t>
      </w:r>
      <w:proofErr w:type="spellStart"/>
      <w:r>
        <w:t>up</w:t>
      </w:r>
      <w:proofErr w:type="spellEnd"/>
      <w:r>
        <w:t xml:space="preserve"> dat de </w:t>
      </w:r>
      <w:proofErr w:type="spellStart"/>
      <w:r>
        <w:t>Krancke</w:t>
      </w:r>
      <w:proofErr w:type="spellEnd"/>
      <w:r>
        <w:t xml:space="preserve"> und de andere </w:t>
      </w:r>
      <w:proofErr w:type="spellStart"/>
      <w:r>
        <w:t>lude</w:t>
      </w:r>
      <w:proofErr w:type="spellEnd"/>
      <w:r>
        <w:t xml:space="preserve"> so </w:t>
      </w:r>
      <w:proofErr w:type="spellStart"/>
      <w:r>
        <w:t>darbij</w:t>
      </w:r>
      <w:proofErr w:type="spellEnd"/>
      <w:r>
        <w:t xml:space="preserve"> </w:t>
      </w:r>
      <w:proofErr w:type="spellStart"/>
      <w:r>
        <w:t>sindt</w:t>
      </w:r>
      <w:proofErr w:type="spellEnd"/>
      <w:r>
        <w:t xml:space="preserve"> </w:t>
      </w:r>
      <w:proofErr w:type="spellStart"/>
      <w:r>
        <w:t>verstahn</w:t>
      </w:r>
      <w:proofErr w:type="spellEnd"/>
      <w:r>
        <w:t xml:space="preserve"> </w:t>
      </w:r>
      <w:proofErr w:type="spellStart"/>
      <w:r>
        <w:t>wat</w:t>
      </w:r>
      <w:proofErr w:type="spellEnd"/>
      <w:r>
        <w:t xml:space="preserve"> dar gehandelt werde. </w:t>
      </w:r>
    </w:p>
    <w:p w14:paraId="7B6A3643" w14:textId="77777777" w:rsidR="00BC6FF4" w:rsidRDefault="00BC6FF4" w:rsidP="00BC6FF4">
      <w:pPr>
        <w:pStyle w:val="StandardWeb"/>
      </w:pPr>
      <w:r>
        <w:t xml:space="preserve">De </w:t>
      </w:r>
      <w:proofErr w:type="spellStart"/>
      <w:r>
        <w:t>Krancken</w:t>
      </w:r>
      <w:proofErr w:type="spellEnd"/>
      <w:r>
        <w:t xml:space="preserve"> so </w:t>
      </w:r>
      <w:proofErr w:type="spellStart"/>
      <w:r>
        <w:t>bericht</w:t>
      </w:r>
      <w:proofErr w:type="spellEnd"/>
      <w:r>
        <w:t xml:space="preserve"> sein, </w:t>
      </w:r>
      <w:proofErr w:type="spellStart"/>
      <w:r>
        <w:t>scholen</w:t>
      </w:r>
      <w:proofErr w:type="spellEnd"/>
      <w:r>
        <w:t xml:space="preserve"> </w:t>
      </w:r>
      <w:proofErr w:type="spellStart"/>
      <w:r>
        <w:t>ock</w:t>
      </w:r>
      <w:proofErr w:type="spellEnd"/>
      <w:r>
        <w:t xml:space="preserve"> </w:t>
      </w:r>
      <w:proofErr w:type="spellStart"/>
      <w:r>
        <w:t>tor</w:t>
      </w:r>
      <w:proofErr w:type="spellEnd"/>
      <w:r>
        <w:t xml:space="preserve"> wecken etliche mahl </w:t>
      </w:r>
      <w:proofErr w:type="spellStart"/>
      <w:r>
        <w:t>visitirt</w:t>
      </w:r>
      <w:proofErr w:type="spellEnd"/>
      <w:r>
        <w:t xml:space="preserve"> werden und </w:t>
      </w:r>
      <w:proofErr w:type="spellStart"/>
      <w:r>
        <w:t>midt</w:t>
      </w:r>
      <w:proofErr w:type="spellEnd"/>
      <w:r>
        <w:t xml:space="preserve"> Godes </w:t>
      </w:r>
      <w:proofErr w:type="spellStart"/>
      <w:r>
        <w:t>worde</w:t>
      </w:r>
      <w:proofErr w:type="spellEnd"/>
      <w:r>
        <w:t xml:space="preserve"> </w:t>
      </w:r>
      <w:proofErr w:type="spellStart"/>
      <w:r>
        <w:t>getrostet</w:t>
      </w:r>
      <w:proofErr w:type="spellEnd"/>
      <w:r>
        <w:t xml:space="preserve">. </w:t>
      </w:r>
    </w:p>
    <w:p w14:paraId="34B09104" w14:textId="77777777" w:rsidR="00BC6FF4" w:rsidRDefault="00BC6FF4" w:rsidP="00BC6FF4">
      <w:pPr>
        <w:pStyle w:val="berschrift2"/>
      </w:pPr>
      <w:r>
        <w:t xml:space="preserve">Van den </w:t>
      </w:r>
      <w:proofErr w:type="spellStart"/>
      <w:r>
        <w:t>Doden</w:t>
      </w:r>
      <w:proofErr w:type="spellEnd"/>
      <w:r>
        <w:t xml:space="preserve"> </w:t>
      </w:r>
      <w:proofErr w:type="spellStart"/>
      <w:r>
        <w:t>tho</w:t>
      </w:r>
      <w:proofErr w:type="spellEnd"/>
      <w:r>
        <w:t xml:space="preserve"> </w:t>
      </w:r>
      <w:proofErr w:type="spellStart"/>
      <w:r>
        <w:t>halen</w:t>
      </w:r>
      <w:proofErr w:type="spellEnd"/>
      <w:r>
        <w:t>.</w:t>
      </w:r>
    </w:p>
    <w:p w14:paraId="74B816D9" w14:textId="77777777" w:rsidR="00BC6FF4" w:rsidRDefault="00BC6FF4" w:rsidP="00BC6FF4">
      <w:pPr>
        <w:pStyle w:val="StandardWeb"/>
      </w:pPr>
      <w:r>
        <w:t xml:space="preserve">De </w:t>
      </w:r>
      <w:proofErr w:type="spellStart"/>
      <w:r>
        <w:t>Doden</w:t>
      </w:r>
      <w:proofErr w:type="spellEnd"/>
      <w:r>
        <w:t xml:space="preserve"> </w:t>
      </w:r>
      <w:proofErr w:type="spellStart"/>
      <w:r>
        <w:t>scholen</w:t>
      </w:r>
      <w:proofErr w:type="spellEnd"/>
      <w:r>
        <w:t xml:space="preserve"> ehrlichen vorludet werden und van dem </w:t>
      </w:r>
      <w:proofErr w:type="spellStart"/>
      <w:r>
        <w:t>Kerkherrn</w:t>
      </w:r>
      <w:proofErr w:type="spellEnd"/>
      <w:r>
        <w:t xml:space="preserve"> </w:t>
      </w:r>
      <w:proofErr w:type="spellStart"/>
      <w:r>
        <w:t>sampt</w:t>
      </w:r>
      <w:proofErr w:type="spellEnd"/>
      <w:r>
        <w:t xml:space="preserve"> dem </w:t>
      </w:r>
      <w:proofErr w:type="spellStart"/>
      <w:r>
        <w:t>Cappellane</w:t>
      </w:r>
      <w:proofErr w:type="spellEnd"/>
      <w:r>
        <w:t xml:space="preserve"> und Koster mit einem </w:t>
      </w:r>
      <w:proofErr w:type="spellStart"/>
      <w:r>
        <w:t>Dudeschen</w:t>
      </w:r>
      <w:proofErr w:type="spellEnd"/>
      <w:r>
        <w:t xml:space="preserve"> </w:t>
      </w:r>
      <w:proofErr w:type="spellStart"/>
      <w:r>
        <w:t>Psalse</w:t>
      </w:r>
      <w:proofErr w:type="spellEnd"/>
      <w:r>
        <w:t xml:space="preserve"> </w:t>
      </w:r>
      <w:proofErr w:type="spellStart"/>
      <w:r>
        <w:t>thor</w:t>
      </w:r>
      <w:proofErr w:type="spellEnd"/>
      <w:r>
        <w:t xml:space="preserve"> Kulen </w:t>
      </w:r>
      <w:proofErr w:type="spellStart"/>
      <w:r>
        <w:t>gebragt</w:t>
      </w:r>
      <w:proofErr w:type="spellEnd"/>
      <w:r>
        <w:t xml:space="preserve"> werden. </w:t>
      </w:r>
      <w:proofErr w:type="spellStart"/>
      <w:r>
        <w:t>Hirvon</w:t>
      </w:r>
      <w:proofErr w:type="spellEnd"/>
      <w:r>
        <w:t xml:space="preserve"> schal dem </w:t>
      </w:r>
      <w:proofErr w:type="spellStart"/>
      <w:r>
        <w:t>Kerkhern</w:t>
      </w:r>
      <w:proofErr w:type="spellEnd"/>
      <w:r>
        <w:t xml:space="preserve"> </w:t>
      </w:r>
      <w:proofErr w:type="spellStart"/>
      <w:r>
        <w:t>gegeuen</w:t>
      </w:r>
      <w:proofErr w:type="spellEnd"/>
      <w:r>
        <w:t xml:space="preserve"> werden. </w:t>
      </w:r>
      <w:proofErr w:type="spellStart"/>
      <w:r>
        <w:t>Dessgeliken</w:t>
      </w:r>
      <w:proofErr w:type="spellEnd"/>
      <w:r>
        <w:t xml:space="preserve"> </w:t>
      </w:r>
      <w:proofErr w:type="spellStart"/>
      <w:r>
        <w:t>ock</w:t>
      </w:r>
      <w:proofErr w:type="spellEnd"/>
      <w:r>
        <w:t xml:space="preserve"> dem Koster vor dat </w:t>
      </w:r>
      <w:proofErr w:type="spellStart"/>
      <w:r>
        <w:t>ludent</w:t>
      </w:r>
      <w:proofErr w:type="spellEnd"/>
      <w:r>
        <w:t xml:space="preserve">. </w:t>
      </w:r>
    </w:p>
    <w:p w14:paraId="55517F36" w14:textId="77777777" w:rsidR="00BC6FF4" w:rsidRDefault="00BC6FF4" w:rsidP="00BC6FF4">
      <w:pPr>
        <w:pStyle w:val="berschrift2"/>
      </w:pPr>
      <w:r>
        <w:t xml:space="preserve">Van den Festen und </w:t>
      </w:r>
      <w:proofErr w:type="spellStart"/>
      <w:r>
        <w:t>Vierdagen</w:t>
      </w:r>
      <w:proofErr w:type="spellEnd"/>
      <w:r>
        <w:t>.</w:t>
      </w:r>
    </w:p>
    <w:p w14:paraId="328A288A" w14:textId="77777777" w:rsidR="00BC6FF4" w:rsidRDefault="00BC6FF4" w:rsidP="00BC6FF4">
      <w:pPr>
        <w:pStyle w:val="StandardWeb"/>
      </w:pPr>
      <w:r>
        <w:t xml:space="preserve">De Sondage </w:t>
      </w:r>
      <w:proofErr w:type="spellStart"/>
      <w:r>
        <w:t>scholen</w:t>
      </w:r>
      <w:proofErr w:type="spellEnd"/>
      <w:r>
        <w:t xml:space="preserve"> </w:t>
      </w:r>
      <w:proofErr w:type="spellStart"/>
      <w:r>
        <w:t>gantz</w:t>
      </w:r>
      <w:proofErr w:type="spellEnd"/>
      <w:r>
        <w:t xml:space="preserve"> </w:t>
      </w:r>
      <w:proofErr w:type="spellStart"/>
      <w:r>
        <w:t>gefieret</w:t>
      </w:r>
      <w:proofErr w:type="spellEnd"/>
      <w:r>
        <w:t xml:space="preserve"> werden, </w:t>
      </w:r>
      <w:proofErr w:type="spellStart"/>
      <w:r>
        <w:t>Vp</w:t>
      </w:r>
      <w:proofErr w:type="spellEnd"/>
      <w:r>
        <w:t xml:space="preserve"> de </w:t>
      </w:r>
      <w:proofErr w:type="spellStart"/>
      <w:r>
        <w:t>Aposteldage</w:t>
      </w:r>
      <w:proofErr w:type="spellEnd"/>
      <w:r>
        <w:t xml:space="preserve"> schal alleine </w:t>
      </w:r>
      <w:proofErr w:type="spellStart"/>
      <w:r>
        <w:t>vormiddags</w:t>
      </w:r>
      <w:proofErr w:type="spellEnd"/>
      <w:r>
        <w:t xml:space="preserve"> dat Evangelium gepredigt werden. Pasche, </w:t>
      </w:r>
      <w:proofErr w:type="spellStart"/>
      <w:r>
        <w:t>Pinxten</w:t>
      </w:r>
      <w:proofErr w:type="spellEnd"/>
      <w:r>
        <w:t xml:space="preserve">, Weinachten, </w:t>
      </w:r>
      <w:proofErr w:type="spellStart"/>
      <w:r>
        <w:t>Ascensionis</w:t>
      </w:r>
      <w:proofErr w:type="spellEnd"/>
      <w:r>
        <w:t xml:space="preserve">, Nie </w:t>
      </w:r>
      <w:proofErr w:type="spellStart"/>
      <w:r>
        <w:t>Jahrsdag</w:t>
      </w:r>
      <w:proofErr w:type="spellEnd"/>
      <w:r>
        <w:t xml:space="preserve">, </w:t>
      </w:r>
      <w:proofErr w:type="spellStart"/>
      <w:r>
        <w:t>Epiphaniae</w:t>
      </w:r>
      <w:proofErr w:type="spellEnd"/>
      <w:r>
        <w:t xml:space="preserve">, </w:t>
      </w:r>
      <w:proofErr w:type="spellStart"/>
      <w:r>
        <w:t>Purificationis</w:t>
      </w:r>
      <w:proofErr w:type="spellEnd"/>
      <w:r>
        <w:t xml:space="preserve">, </w:t>
      </w:r>
      <w:proofErr w:type="spellStart"/>
      <w:r>
        <w:t>Annunciationis</w:t>
      </w:r>
      <w:proofErr w:type="spellEnd"/>
      <w:r>
        <w:t xml:space="preserve"> </w:t>
      </w:r>
      <w:proofErr w:type="spellStart"/>
      <w:r>
        <w:t>Mariae</w:t>
      </w:r>
      <w:proofErr w:type="spellEnd"/>
      <w:r>
        <w:t xml:space="preserve">, Joannis </w:t>
      </w:r>
      <w:proofErr w:type="spellStart"/>
      <w:r>
        <w:t>Babtistae</w:t>
      </w:r>
      <w:proofErr w:type="spellEnd"/>
      <w:r>
        <w:t xml:space="preserve"> </w:t>
      </w:r>
      <w:proofErr w:type="spellStart"/>
      <w:r>
        <w:t>scholen</w:t>
      </w:r>
      <w:proofErr w:type="spellEnd"/>
      <w:r>
        <w:t xml:space="preserve"> </w:t>
      </w:r>
      <w:proofErr w:type="spellStart"/>
      <w:r>
        <w:t>gantz</w:t>
      </w:r>
      <w:proofErr w:type="spellEnd"/>
      <w:r>
        <w:t xml:space="preserve"> </w:t>
      </w:r>
      <w:proofErr w:type="spellStart"/>
      <w:r>
        <w:t>gefieret</w:t>
      </w:r>
      <w:proofErr w:type="spellEnd"/>
      <w:r>
        <w:t xml:space="preserve"> werden. </w:t>
      </w:r>
      <w:proofErr w:type="spellStart"/>
      <w:r>
        <w:t>Dessglieken</w:t>
      </w:r>
      <w:proofErr w:type="spellEnd"/>
      <w:r>
        <w:t xml:space="preserve"> </w:t>
      </w:r>
      <w:proofErr w:type="spellStart"/>
      <w:r>
        <w:t>ock</w:t>
      </w:r>
      <w:proofErr w:type="spellEnd"/>
      <w:r>
        <w:t xml:space="preserve"> </w:t>
      </w:r>
      <w:proofErr w:type="spellStart"/>
      <w:r>
        <w:t>Visitationis</w:t>
      </w:r>
      <w:proofErr w:type="spellEnd"/>
      <w:r>
        <w:t xml:space="preserve"> </w:t>
      </w:r>
      <w:proofErr w:type="spellStart"/>
      <w:r>
        <w:t>Mariae</w:t>
      </w:r>
      <w:proofErr w:type="spellEnd"/>
      <w:r>
        <w:t xml:space="preserve">, </w:t>
      </w:r>
      <w:proofErr w:type="spellStart"/>
      <w:r>
        <w:t>Vp</w:t>
      </w:r>
      <w:proofErr w:type="spellEnd"/>
      <w:r>
        <w:t xml:space="preserve"> Marien Magdalenen </w:t>
      </w:r>
      <w:proofErr w:type="spellStart"/>
      <w:r>
        <w:t>dag</w:t>
      </w:r>
      <w:proofErr w:type="spellEnd"/>
      <w:r>
        <w:t xml:space="preserve"> schal </w:t>
      </w:r>
      <w:proofErr w:type="spellStart"/>
      <w:r>
        <w:t>Vormiddage</w:t>
      </w:r>
      <w:proofErr w:type="spellEnd"/>
      <w:r>
        <w:t xml:space="preserve"> alleine dat Evangelium gepredigt werden. Die </w:t>
      </w:r>
      <w:proofErr w:type="spellStart"/>
      <w:r>
        <w:t>exempel</w:t>
      </w:r>
      <w:proofErr w:type="spellEnd"/>
      <w:r>
        <w:t xml:space="preserve"> der </w:t>
      </w:r>
      <w:proofErr w:type="spellStart"/>
      <w:r>
        <w:t>leuen</w:t>
      </w:r>
      <w:proofErr w:type="spellEnd"/>
      <w:r>
        <w:t xml:space="preserve"> </w:t>
      </w:r>
      <w:proofErr w:type="spellStart"/>
      <w:r>
        <w:t>Hilligen</w:t>
      </w:r>
      <w:proofErr w:type="spellEnd"/>
      <w:r>
        <w:t xml:space="preserve"> </w:t>
      </w:r>
      <w:proofErr w:type="spellStart"/>
      <w:r>
        <w:t>mogen</w:t>
      </w:r>
      <w:proofErr w:type="spellEnd"/>
      <w:r>
        <w:t xml:space="preserve"> </w:t>
      </w:r>
      <w:proofErr w:type="spellStart"/>
      <w:r>
        <w:t>angetagen</w:t>
      </w:r>
      <w:proofErr w:type="spellEnd"/>
      <w:r>
        <w:t xml:space="preserve"> werden bissweilen dat </w:t>
      </w:r>
      <w:proofErr w:type="spellStart"/>
      <w:r>
        <w:t>dadorch</w:t>
      </w:r>
      <w:proofErr w:type="spellEnd"/>
      <w:r>
        <w:t xml:space="preserve"> </w:t>
      </w:r>
      <w:proofErr w:type="spellStart"/>
      <w:r>
        <w:t>unse</w:t>
      </w:r>
      <w:proofErr w:type="spellEnd"/>
      <w:r>
        <w:t xml:space="preserve"> </w:t>
      </w:r>
      <w:proofErr w:type="spellStart"/>
      <w:r>
        <w:t>geloue</w:t>
      </w:r>
      <w:proofErr w:type="spellEnd"/>
      <w:r>
        <w:t xml:space="preserve"> in Christum </w:t>
      </w:r>
      <w:proofErr w:type="spellStart"/>
      <w:r>
        <w:t>confirmirt</w:t>
      </w:r>
      <w:proofErr w:type="spellEnd"/>
      <w:r>
        <w:t xml:space="preserve"> und </w:t>
      </w:r>
      <w:proofErr w:type="spellStart"/>
      <w:r>
        <w:t>gesterket</w:t>
      </w:r>
      <w:proofErr w:type="spellEnd"/>
      <w:r>
        <w:t xml:space="preserve"> werde, </w:t>
      </w:r>
      <w:proofErr w:type="spellStart"/>
      <w:r>
        <w:t>wente</w:t>
      </w:r>
      <w:proofErr w:type="spellEnd"/>
      <w:r>
        <w:t xml:space="preserve"> </w:t>
      </w:r>
      <w:proofErr w:type="spellStart"/>
      <w:r>
        <w:t>idt</w:t>
      </w:r>
      <w:proofErr w:type="spellEnd"/>
      <w:r>
        <w:t xml:space="preserve"> </w:t>
      </w:r>
      <w:proofErr w:type="spellStart"/>
      <w:r>
        <w:t>sindt</w:t>
      </w:r>
      <w:proofErr w:type="spellEnd"/>
      <w:r>
        <w:t xml:space="preserve"> de </w:t>
      </w:r>
      <w:proofErr w:type="spellStart"/>
      <w:r>
        <w:t>Hilligen</w:t>
      </w:r>
      <w:proofErr w:type="spellEnd"/>
      <w:r>
        <w:t xml:space="preserve"> </w:t>
      </w:r>
      <w:proofErr w:type="spellStart"/>
      <w:r>
        <w:t>dorch</w:t>
      </w:r>
      <w:proofErr w:type="spellEnd"/>
      <w:r>
        <w:t xml:space="preserve"> Christum alleine </w:t>
      </w:r>
      <w:proofErr w:type="spellStart"/>
      <w:r>
        <w:t>salig</w:t>
      </w:r>
      <w:proofErr w:type="spellEnd"/>
      <w:r>
        <w:t xml:space="preserve"> geworden ahne ehre werke und </w:t>
      </w:r>
      <w:proofErr w:type="spellStart"/>
      <w:r>
        <w:t>verdenst</w:t>
      </w:r>
      <w:proofErr w:type="spellEnd"/>
      <w:r>
        <w:t xml:space="preserve">, </w:t>
      </w:r>
      <w:proofErr w:type="spellStart"/>
      <w:r>
        <w:t>Dartho</w:t>
      </w:r>
      <w:proofErr w:type="spellEnd"/>
      <w:r>
        <w:t xml:space="preserve"> dat </w:t>
      </w:r>
      <w:proofErr w:type="spellStart"/>
      <w:r>
        <w:t>wy</w:t>
      </w:r>
      <w:proofErr w:type="spellEnd"/>
      <w:r>
        <w:t xml:space="preserve"> </w:t>
      </w:r>
      <w:proofErr w:type="spellStart"/>
      <w:r>
        <w:t>leren</w:t>
      </w:r>
      <w:proofErr w:type="spellEnd"/>
      <w:r>
        <w:t xml:space="preserve"> </w:t>
      </w:r>
      <w:proofErr w:type="spellStart"/>
      <w:r>
        <w:t>vnsen</w:t>
      </w:r>
      <w:proofErr w:type="spellEnd"/>
      <w:r>
        <w:t xml:space="preserve"> </w:t>
      </w:r>
      <w:proofErr w:type="spellStart"/>
      <w:r>
        <w:t>negsten</w:t>
      </w:r>
      <w:proofErr w:type="spellEnd"/>
      <w:r>
        <w:t xml:space="preserve"> denen, </w:t>
      </w:r>
      <w:proofErr w:type="spellStart"/>
      <w:r>
        <w:t>ock</w:t>
      </w:r>
      <w:proofErr w:type="spellEnd"/>
      <w:r>
        <w:t xml:space="preserve"> geduldig sein in </w:t>
      </w:r>
      <w:proofErr w:type="spellStart"/>
      <w:r>
        <w:t>vnserem</w:t>
      </w:r>
      <w:proofErr w:type="spellEnd"/>
      <w:r>
        <w:t xml:space="preserve"> </w:t>
      </w:r>
      <w:proofErr w:type="spellStart"/>
      <w:r>
        <w:t>Chreutze</w:t>
      </w:r>
      <w:proofErr w:type="spellEnd"/>
      <w:r>
        <w:t xml:space="preserve"> </w:t>
      </w:r>
      <w:proofErr w:type="spellStart"/>
      <w:r>
        <w:t>vnd</w:t>
      </w:r>
      <w:proofErr w:type="spellEnd"/>
      <w:r>
        <w:t xml:space="preserve"> </w:t>
      </w:r>
      <w:proofErr w:type="spellStart"/>
      <w:r>
        <w:t>wedderstandt</w:t>
      </w:r>
      <w:proofErr w:type="spellEnd"/>
      <w:r>
        <w:t xml:space="preserve"> und </w:t>
      </w:r>
      <w:proofErr w:type="spellStart"/>
      <w:r>
        <w:t>Godt</w:t>
      </w:r>
      <w:proofErr w:type="spellEnd"/>
      <w:r>
        <w:t xml:space="preserve"> </w:t>
      </w:r>
      <w:proofErr w:type="spellStart"/>
      <w:r>
        <w:t>anropen</w:t>
      </w:r>
      <w:proofErr w:type="spellEnd"/>
      <w:r>
        <w:t xml:space="preserve"> und </w:t>
      </w:r>
      <w:proofErr w:type="spellStart"/>
      <w:r>
        <w:t>vortruwen</w:t>
      </w:r>
      <w:proofErr w:type="spellEnd"/>
      <w:r>
        <w:t xml:space="preserve"> </w:t>
      </w:r>
      <w:proofErr w:type="spellStart"/>
      <w:r>
        <w:t>dorch</w:t>
      </w:r>
      <w:proofErr w:type="spellEnd"/>
      <w:r>
        <w:t xml:space="preserve"> Christum </w:t>
      </w:r>
      <w:proofErr w:type="spellStart"/>
      <w:r>
        <w:t>gelieck</w:t>
      </w:r>
      <w:proofErr w:type="spellEnd"/>
      <w:r>
        <w:t xml:space="preserve"> also de </w:t>
      </w:r>
      <w:proofErr w:type="spellStart"/>
      <w:r>
        <w:t>Hilligen</w:t>
      </w:r>
      <w:proofErr w:type="spellEnd"/>
      <w:r>
        <w:t xml:space="preserve"> </w:t>
      </w:r>
      <w:proofErr w:type="spellStart"/>
      <w:r>
        <w:t>gedan</w:t>
      </w:r>
      <w:proofErr w:type="spellEnd"/>
      <w:r>
        <w:t xml:space="preserve"> </w:t>
      </w:r>
      <w:proofErr w:type="spellStart"/>
      <w:r>
        <w:t>hebben</w:t>
      </w:r>
      <w:proofErr w:type="spellEnd"/>
      <w:r>
        <w:t xml:space="preserve"> in </w:t>
      </w:r>
      <w:proofErr w:type="spellStart"/>
      <w:r>
        <w:t>ehrem</w:t>
      </w:r>
      <w:proofErr w:type="spellEnd"/>
      <w:r>
        <w:t xml:space="preserve"> </w:t>
      </w:r>
      <w:proofErr w:type="spellStart"/>
      <w:r>
        <w:t>leuende</w:t>
      </w:r>
      <w:proofErr w:type="spellEnd"/>
      <w:r>
        <w:t xml:space="preserve">, </w:t>
      </w:r>
    </w:p>
    <w:p w14:paraId="7941FB83" w14:textId="77777777" w:rsidR="00BC6FF4" w:rsidRDefault="00BC6FF4" w:rsidP="00BC6FF4">
      <w:pPr>
        <w:pStyle w:val="StandardWeb"/>
      </w:pPr>
      <w:proofErr w:type="spellStart"/>
      <w:r>
        <w:t>Idt</w:t>
      </w:r>
      <w:proofErr w:type="spellEnd"/>
      <w:r>
        <w:t xml:space="preserve"> </w:t>
      </w:r>
      <w:proofErr w:type="spellStart"/>
      <w:r>
        <w:t>scholen</w:t>
      </w:r>
      <w:proofErr w:type="spellEnd"/>
      <w:r>
        <w:t xml:space="preserve"> </w:t>
      </w:r>
      <w:proofErr w:type="spellStart"/>
      <w:r>
        <w:t>ock</w:t>
      </w:r>
      <w:proofErr w:type="spellEnd"/>
      <w:r>
        <w:t xml:space="preserve"> de </w:t>
      </w:r>
      <w:proofErr w:type="spellStart"/>
      <w:r>
        <w:t>Pastorn</w:t>
      </w:r>
      <w:proofErr w:type="spellEnd"/>
      <w:r>
        <w:t xml:space="preserve"> lehren, dat </w:t>
      </w:r>
      <w:proofErr w:type="spellStart"/>
      <w:r>
        <w:t>idt</w:t>
      </w:r>
      <w:proofErr w:type="spellEnd"/>
      <w:r>
        <w:t xml:space="preserve"> </w:t>
      </w:r>
      <w:proofErr w:type="spellStart"/>
      <w:r>
        <w:t>wedder</w:t>
      </w:r>
      <w:proofErr w:type="spellEnd"/>
      <w:r>
        <w:t xml:space="preserve"> dat erste und ander </w:t>
      </w:r>
      <w:proofErr w:type="spellStart"/>
      <w:r>
        <w:t>gebodt</w:t>
      </w:r>
      <w:proofErr w:type="spellEnd"/>
      <w:r>
        <w:t xml:space="preserve"> </w:t>
      </w:r>
      <w:proofErr w:type="spellStart"/>
      <w:r>
        <w:t>sij</w:t>
      </w:r>
      <w:proofErr w:type="spellEnd"/>
      <w:r>
        <w:t xml:space="preserve"> sin </w:t>
      </w:r>
      <w:proofErr w:type="spellStart"/>
      <w:r>
        <w:t>vortruwent</w:t>
      </w:r>
      <w:proofErr w:type="spellEnd"/>
      <w:r>
        <w:t xml:space="preserve"> </w:t>
      </w:r>
      <w:proofErr w:type="spellStart"/>
      <w:r>
        <w:t>vnd</w:t>
      </w:r>
      <w:proofErr w:type="spellEnd"/>
      <w:r>
        <w:t xml:space="preserve"> </w:t>
      </w:r>
      <w:proofErr w:type="spellStart"/>
      <w:r>
        <w:t>geloven</w:t>
      </w:r>
      <w:proofErr w:type="spellEnd"/>
      <w:r>
        <w:t xml:space="preserve"> </w:t>
      </w:r>
      <w:proofErr w:type="spellStart"/>
      <w:r>
        <w:t>up</w:t>
      </w:r>
      <w:proofErr w:type="spellEnd"/>
      <w:r>
        <w:t xml:space="preserve"> de </w:t>
      </w:r>
      <w:proofErr w:type="spellStart"/>
      <w:r>
        <w:t>hilligen</w:t>
      </w:r>
      <w:proofErr w:type="spellEnd"/>
      <w:r>
        <w:t xml:space="preserve"> </w:t>
      </w:r>
      <w:proofErr w:type="spellStart"/>
      <w:r>
        <w:t>tho</w:t>
      </w:r>
      <w:proofErr w:type="spellEnd"/>
      <w:r>
        <w:t xml:space="preserve"> </w:t>
      </w:r>
      <w:proofErr w:type="spellStart"/>
      <w:r>
        <w:t>sedten</w:t>
      </w:r>
      <w:proofErr w:type="spellEnd"/>
      <w:r>
        <w:t xml:space="preserve"> und nicht alleine </w:t>
      </w:r>
      <w:proofErr w:type="spellStart"/>
      <w:r>
        <w:t>up</w:t>
      </w:r>
      <w:proofErr w:type="spellEnd"/>
      <w:r>
        <w:t xml:space="preserve"> Christum de allein </w:t>
      </w:r>
      <w:proofErr w:type="spellStart"/>
      <w:r>
        <w:t>gnog</w:t>
      </w:r>
      <w:proofErr w:type="spellEnd"/>
      <w:r>
        <w:t xml:space="preserve"> </w:t>
      </w:r>
      <w:proofErr w:type="spellStart"/>
      <w:r>
        <w:t>gedan</w:t>
      </w:r>
      <w:proofErr w:type="spellEnd"/>
      <w:r>
        <w:t xml:space="preserve"> </w:t>
      </w:r>
      <w:proofErr w:type="spellStart"/>
      <w:r>
        <w:t>hefft</w:t>
      </w:r>
      <w:proofErr w:type="spellEnd"/>
      <w:r>
        <w:t xml:space="preserve"> vor </w:t>
      </w:r>
      <w:proofErr w:type="spellStart"/>
      <w:r>
        <w:t>vnse</w:t>
      </w:r>
      <w:proofErr w:type="spellEnd"/>
      <w:r>
        <w:t xml:space="preserve"> </w:t>
      </w:r>
      <w:proofErr w:type="spellStart"/>
      <w:r>
        <w:t>sünde</w:t>
      </w:r>
      <w:proofErr w:type="spellEnd"/>
      <w:r>
        <w:t xml:space="preserve">. </w:t>
      </w:r>
    </w:p>
    <w:p w14:paraId="735AD86F" w14:textId="77777777" w:rsidR="00BC6FF4" w:rsidRDefault="00BC6FF4" w:rsidP="00BC6FF4">
      <w:pPr>
        <w:pStyle w:val="StandardWeb"/>
      </w:pPr>
      <w:r>
        <w:t xml:space="preserve">Marien Himmelfahrt schal </w:t>
      </w:r>
      <w:proofErr w:type="spellStart"/>
      <w:r>
        <w:t>nidt</w:t>
      </w:r>
      <w:proofErr w:type="spellEnd"/>
      <w:r>
        <w:t xml:space="preserve"> </w:t>
      </w:r>
      <w:proofErr w:type="spellStart"/>
      <w:r>
        <w:t>gethiret</w:t>
      </w:r>
      <w:proofErr w:type="spellEnd"/>
      <w:r>
        <w:t xml:space="preserve"> werden </w:t>
      </w:r>
      <w:proofErr w:type="spellStart"/>
      <w:r>
        <w:t>dwile</w:t>
      </w:r>
      <w:proofErr w:type="spellEnd"/>
      <w:r>
        <w:t xml:space="preserve"> nicht gewisses </w:t>
      </w:r>
      <w:proofErr w:type="spellStart"/>
      <w:r>
        <w:t>daruve</w:t>
      </w:r>
      <w:proofErr w:type="spellEnd"/>
      <w:r>
        <w:t xml:space="preserve"> </w:t>
      </w:r>
      <w:proofErr w:type="spellStart"/>
      <w:r>
        <w:t>steit</w:t>
      </w:r>
      <w:proofErr w:type="spellEnd"/>
      <w:r>
        <w:t xml:space="preserve"> in der </w:t>
      </w:r>
      <w:proofErr w:type="spellStart"/>
      <w:r>
        <w:t>schrifft</w:t>
      </w:r>
      <w:proofErr w:type="spellEnd"/>
      <w:r>
        <w:t xml:space="preserve">. S. </w:t>
      </w:r>
      <w:proofErr w:type="spellStart"/>
      <w:r>
        <w:t>Michaelisdag</w:t>
      </w:r>
      <w:proofErr w:type="spellEnd"/>
      <w:r>
        <w:t xml:space="preserve"> schal </w:t>
      </w:r>
      <w:proofErr w:type="spellStart"/>
      <w:r>
        <w:t>gantz</w:t>
      </w:r>
      <w:proofErr w:type="spellEnd"/>
      <w:r>
        <w:t xml:space="preserve"> </w:t>
      </w:r>
      <w:proofErr w:type="spellStart"/>
      <w:r>
        <w:t>gefieret</w:t>
      </w:r>
      <w:proofErr w:type="spellEnd"/>
      <w:r>
        <w:t xml:space="preserve"> werden, </w:t>
      </w:r>
      <w:proofErr w:type="spellStart"/>
      <w:r>
        <w:t>vnd</w:t>
      </w:r>
      <w:proofErr w:type="spellEnd"/>
      <w:r>
        <w:t xml:space="preserve"> von dem </w:t>
      </w:r>
      <w:proofErr w:type="spellStart"/>
      <w:r>
        <w:t>Ampte</w:t>
      </w:r>
      <w:proofErr w:type="spellEnd"/>
      <w:r>
        <w:t xml:space="preserve"> der </w:t>
      </w:r>
      <w:proofErr w:type="spellStart"/>
      <w:r>
        <w:t>leuen</w:t>
      </w:r>
      <w:proofErr w:type="spellEnd"/>
      <w:r>
        <w:t xml:space="preserve"> </w:t>
      </w:r>
      <w:proofErr w:type="spellStart"/>
      <w:r>
        <w:t>hilligen</w:t>
      </w:r>
      <w:proofErr w:type="spellEnd"/>
      <w:r>
        <w:t xml:space="preserve"> Engelen dat Evangelium gepredigt werden. </w:t>
      </w:r>
    </w:p>
    <w:p w14:paraId="7F2E004C" w14:textId="77777777" w:rsidR="00BC6FF4" w:rsidRDefault="00BC6FF4" w:rsidP="00BC6FF4">
      <w:pPr>
        <w:pStyle w:val="berschrift2"/>
      </w:pPr>
      <w:proofErr w:type="spellStart"/>
      <w:r>
        <w:t>Ordenunge</w:t>
      </w:r>
      <w:proofErr w:type="spellEnd"/>
      <w:r>
        <w:t xml:space="preserve"> der </w:t>
      </w:r>
      <w:proofErr w:type="spellStart"/>
      <w:r>
        <w:t>Euangelischen</w:t>
      </w:r>
      <w:proofErr w:type="spellEnd"/>
      <w:r>
        <w:t xml:space="preserve"> Missen de </w:t>
      </w:r>
      <w:proofErr w:type="spellStart"/>
      <w:r>
        <w:t>tho</w:t>
      </w:r>
      <w:proofErr w:type="spellEnd"/>
      <w:r>
        <w:t xml:space="preserve"> </w:t>
      </w:r>
      <w:proofErr w:type="spellStart"/>
      <w:r>
        <w:t>Osenbrügge</w:t>
      </w:r>
      <w:proofErr w:type="spellEnd"/>
      <w:r>
        <w:t xml:space="preserve"> in den </w:t>
      </w:r>
      <w:proofErr w:type="spellStart"/>
      <w:r>
        <w:t>Kerspels</w:t>
      </w:r>
      <w:proofErr w:type="spellEnd"/>
      <w:r>
        <w:t xml:space="preserve"> </w:t>
      </w:r>
      <w:proofErr w:type="spellStart"/>
      <w:r>
        <w:t>Kercken</w:t>
      </w:r>
      <w:proofErr w:type="spellEnd"/>
      <w:r>
        <w:t xml:space="preserve"> </w:t>
      </w:r>
      <w:proofErr w:type="spellStart"/>
      <w:r>
        <w:t>geholden</w:t>
      </w:r>
      <w:proofErr w:type="spellEnd"/>
      <w:r>
        <w:t xml:space="preserve"> </w:t>
      </w:r>
      <w:proofErr w:type="spellStart"/>
      <w:r>
        <w:t>werdt</w:t>
      </w:r>
      <w:proofErr w:type="spellEnd"/>
      <w:r>
        <w:t>.</w:t>
      </w:r>
    </w:p>
    <w:p w14:paraId="22CE6C0E" w14:textId="77777777" w:rsidR="00BC6FF4" w:rsidRDefault="00BC6FF4" w:rsidP="00BC6FF4">
      <w:pPr>
        <w:pStyle w:val="StandardWeb"/>
      </w:pPr>
      <w:r>
        <w:t xml:space="preserve">Introitus de tempore od. einen </w:t>
      </w:r>
      <w:proofErr w:type="spellStart"/>
      <w:r>
        <w:t>Dudeschen</w:t>
      </w:r>
      <w:proofErr w:type="spellEnd"/>
      <w:r>
        <w:t xml:space="preserve"> Psalm na </w:t>
      </w:r>
      <w:proofErr w:type="spellStart"/>
      <w:r>
        <w:t>gelegenheit</w:t>
      </w:r>
      <w:proofErr w:type="spellEnd"/>
      <w:r>
        <w:t xml:space="preserve">, als die </w:t>
      </w:r>
      <w:proofErr w:type="spellStart"/>
      <w:r>
        <w:t>tein</w:t>
      </w:r>
      <w:proofErr w:type="spellEnd"/>
      <w:r>
        <w:t xml:space="preserve"> </w:t>
      </w:r>
      <w:proofErr w:type="spellStart"/>
      <w:r>
        <w:t>gebade</w:t>
      </w:r>
      <w:proofErr w:type="spellEnd"/>
      <w:r>
        <w:t xml:space="preserve"> oder </w:t>
      </w:r>
      <w:proofErr w:type="spellStart"/>
      <w:r>
        <w:t>derglicken</w:t>
      </w:r>
      <w:proofErr w:type="spellEnd"/>
      <w:r>
        <w:t xml:space="preserve">, </w:t>
      </w:r>
    </w:p>
    <w:p w14:paraId="64142615" w14:textId="77777777" w:rsidR="00BC6FF4" w:rsidRDefault="00BC6FF4" w:rsidP="00BC6FF4">
      <w:pPr>
        <w:pStyle w:val="StandardWeb"/>
      </w:pPr>
      <w:r>
        <w:t xml:space="preserve">Kyrie </w:t>
      </w:r>
      <w:proofErr w:type="spellStart"/>
      <w:r>
        <w:t>eleuson</w:t>
      </w:r>
      <w:proofErr w:type="spellEnd"/>
      <w:r>
        <w:t xml:space="preserve">, pro </w:t>
      </w:r>
      <w:proofErr w:type="spellStart"/>
      <w:r>
        <w:t>more</w:t>
      </w:r>
      <w:proofErr w:type="spellEnd"/>
      <w:r>
        <w:t xml:space="preserve"> </w:t>
      </w:r>
      <w:proofErr w:type="spellStart"/>
      <w:r>
        <w:t>repetitum</w:t>
      </w:r>
      <w:proofErr w:type="spellEnd"/>
      <w:r>
        <w:t xml:space="preserve"> Gloria in excelsis Deo </w:t>
      </w:r>
      <w:proofErr w:type="spellStart"/>
      <w:r>
        <w:t>darup</w:t>
      </w:r>
      <w:proofErr w:type="spellEnd"/>
      <w:r>
        <w:t xml:space="preserve"> gesungen: Alleine </w:t>
      </w:r>
      <w:proofErr w:type="spellStart"/>
      <w:r>
        <w:t>Godt</w:t>
      </w:r>
      <w:proofErr w:type="spellEnd"/>
      <w:r>
        <w:t xml:space="preserve"> in der hohe se ehr etc. </w:t>
      </w:r>
    </w:p>
    <w:p w14:paraId="7405DB07" w14:textId="77777777" w:rsidR="00BC6FF4" w:rsidRDefault="00BC6FF4" w:rsidP="00BC6FF4">
      <w:pPr>
        <w:pStyle w:val="StandardWeb"/>
      </w:pPr>
      <w:proofErr w:type="spellStart"/>
      <w:r>
        <w:t>Collecta</w:t>
      </w:r>
      <w:proofErr w:type="spellEnd"/>
      <w:r>
        <w:t xml:space="preserve"> Latina </w:t>
      </w:r>
      <w:proofErr w:type="spellStart"/>
      <w:r>
        <w:t>edder</w:t>
      </w:r>
      <w:proofErr w:type="spellEnd"/>
      <w:r>
        <w:t xml:space="preserve"> </w:t>
      </w:r>
      <w:proofErr w:type="spellStart"/>
      <w:r>
        <w:t>Dudesch</w:t>
      </w:r>
      <w:proofErr w:type="spellEnd"/>
      <w:r>
        <w:t xml:space="preserve"> - De Epistel schal </w:t>
      </w:r>
      <w:proofErr w:type="spellStart"/>
      <w:r>
        <w:t>up</w:t>
      </w:r>
      <w:proofErr w:type="spellEnd"/>
      <w:r>
        <w:t xml:space="preserve"> </w:t>
      </w:r>
      <w:proofErr w:type="spellStart"/>
      <w:r>
        <w:t>Dudesch</w:t>
      </w:r>
      <w:proofErr w:type="spellEnd"/>
      <w:r>
        <w:t xml:space="preserve"> </w:t>
      </w:r>
      <w:proofErr w:type="spellStart"/>
      <w:r>
        <w:t>tohm</w:t>
      </w:r>
      <w:proofErr w:type="spellEnd"/>
      <w:r>
        <w:t xml:space="preserve"> </w:t>
      </w:r>
      <w:proofErr w:type="spellStart"/>
      <w:r>
        <w:t>Volcke</w:t>
      </w:r>
      <w:proofErr w:type="spellEnd"/>
      <w:r>
        <w:t xml:space="preserve"> gelesen werden, </w:t>
      </w:r>
      <w:proofErr w:type="spellStart"/>
      <w:r>
        <w:t>darna</w:t>
      </w:r>
      <w:proofErr w:type="spellEnd"/>
      <w:r>
        <w:t xml:space="preserve"> schal dat Alleluja gesungen werden, </w:t>
      </w:r>
      <w:proofErr w:type="spellStart"/>
      <w:r>
        <w:t>vnd</w:t>
      </w:r>
      <w:proofErr w:type="spellEnd"/>
      <w:r>
        <w:t xml:space="preserve"> </w:t>
      </w:r>
      <w:proofErr w:type="spellStart"/>
      <w:r>
        <w:t>vp</w:t>
      </w:r>
      <w:proofErr w:type="spellEnd"/>
      <w:r>
        <w:t xml:space="preserve"> de Feste des </w:t>
      </w:r>
      <w:proofErr w:type="spellStart"/>
      <w:r>
        <w:t>Sequentia</w:t>
      </w:r>
      <w:proofErr w:type="spellEnd"/>
      <w:r>
        <w:t xml:space="preserve">. So man </w:t>
      </w:r>
      <w:proofErr w:type="spellStart"/>
      <w:r>
        <w:t>auerst</w:t>
      </w:r>
      <w:proofErr w:type="spellEnd"/>
      <w:r>
        <w:t xml:space="preserve"> de </w:t>
      </w:r>
      <w:proofErr w:type="spellStart"/>
      <w:r>
        <w:t>Sequentiam</w:t>
      </w:r>
      <w:proofErr w:type="spellEnd"/>
      <w:r>
        <w:t xml:space="preserve"> nicht singet mag man in der </w:t>
      </w:r>
      <w:proofErr w:type="spellStart"/>
      <w:r>
        <w:t>stede</w:t>
      </w:r>
      <w:proofErr w:type="spellEnd"/>
      <w:r>
        <w:t xml:space="preserve"> dat </w:t>
      </w:r>
      <w:proofErr w:type="spellStart"/>
      <w:r>
        <w:t>Dudesche</w:t>
      </w:r>
      <w:proofErr w:type="spellEnd"/>
      <w:r>
        <w:t xml:space="preserve"> Vater </w:t>
      </w:r>
      <w:proofErr w:type="spellStart"/>
      <w:r>
        <w:t>unse</w:t>
      </w:r>
      <w:proofErr w:type="spellEnd"/>
      <w:r>
        <w:t xml:space="preserve"> etc. singen </w:t>
      </w:r>
      <w:proofErr w:type="spellStart"/>
      <w:r>
        <w:t>effte</w:t>
      </w:r>
      <w:proofErr w:type="spellEnd"/>
      <w:r>
        <w:t xml:space="preserve"> einen andern Psalm. </w:t>
      </w:r>
    </w:p>
    <w:p w14:paraId="1FB08EDC" w14:textId="77777777" w:rsidR="00BC6FF4" w:rsidRDefault="00BC6FF4" w:rsidP="00BC6FF4">
      <w:pPr>
        <w:pStyle w:val="StandardWeb"/>
      </w:pPr>
      <w:r>
        <w:t xml:space="preserve">Darnach schal de Pastor dat Evangelium </w:t>
      </w:r>
      <w:proofErr w:type="spellStart"/>
      <w:r>
        <w:t>vam</w:t>
      </w:r>
      <w:proofErr w:type="spellEnd"/>
      <w:r>
        <w:t xml:space="preserve"> Predigtstole </w:t>
      </w:r>
      <w:proofErr w:type="spellStart"/>
      <w:r>
        <w:t>afflesen</w:t>
      </w:r>
      <w:proofErr w:type="spellEnd"/>
      <w:r>
        <w:t xml:space="preserve"> und </w:t>
      </w:r>
      <w:proofErr w:type="spellStart"/>
      <w:r>
        <w:t>vthleggen</w:t>
      </w:r>
      <w:proofErr w:type="spellEnd"/>
      <w:r>
        <w:t xml:space="preserve">, Nach der </w:t>
      </w:r>
      <w:proofErr w:type="spellStart"/>
      <w:r>
        <w:t>vthlegginge</w:t>
      </w:r>
      <w:proofErr w:type="spellEnd"/>
      <w:r>
        <w:t xml:space="preserve"> des Evangelii schal de </w:t>
      </w:r>
      <w:proofErr w:type="spellStart"/>
      <w:r>
        <w:t>pastor</w:t>
      </w:r>
      <w:proofErr w:type="spellEnd"/>
      <w:r>
        <w:t xml:space="preserve"> de Worde des Catechismi </w:t>
      </w:r>
      <w:proofErr w:type="spellStart"/>
      <w:r>
        <w:t>affseggen</w:t>
      </w:r>
      <w:proofErr w:type="spellEnd"/>
      <w:r>
        <w:t xml:space="preserve"> </w:t>
      </w:r>
      <w:proofErr w:type="spellStart"/>
      <w:r>
        <w:t>vmb</w:t>
      </w:r>
      <w:proofErr w:type="spellEnd"/>
      <w:r>
        <w:t xml:space="preserve"> des gemeinen </w:t>
      </w:r>
      <w:proofErr w:type="spellStart"/>
      <w:r>
        <w:t>Volckes</w:t>
      </w:r>
      <w:proofErr w:type="spellEnd"/>
      <w:r>
        <w:t xml:space="preserve"> willen, und darnach </w:t>
      </w:r>
      <w:proofErr w:type="spellStart"/>
      <w:r>
        <w:t>vermanen</w:t>
      </w:r>
      <w:proofErr w:type="spellEnd"/>
      <w:r>
        <w:t xml:space="preserve"> </w:t>
      </w:r>
      <w:proofErr w:type="spellStart"/>
      <w:r>
        <w:t>tho</w:t>
      </w:r>
      <w:proofErr w:type="spellEnd"/>
      <w:r>
        <w:t xml:space="preserve"> </w:t>
      </w:r>
      <w:proofErr w:type="spellStart"/>
      <w:r>
        <w:t>bidden</w:t>
      </w:r>
      <w:proofErr w:type="spellEnd"/>
      <w:r>
        <w:t xml:space="preserve">, Ersten vor de </w:t>
      </w:r>
      <w:proofErr w:type="spellStart"/>
      <w:r>
        <w:t>sake</w:t>
      </w:r>
      <w:proofErr w:type="spellEnd"/>
      <w:r>
        <w:t xml:space="preserve"> des </w:t>
      </w:r>
      <w:proofErr w:type="spellStart"/>
      <w:r>
        <w:t>hilligen</w:t>
      </w:r>
      <w:proofErr w:type="spellEnd"/>
      <w:r>
        <w:t xml:space="preserve"> </w:t>
      </w:r>
      <w:proofErr w:type="spellStart"/>
      <w:r>
        <w:t>Euangelii</w:t>
      </w:r>
      <w:proofErr w:type="spellEnd"/>
      <w:r>
        <w:t xml:space="preserve">, </w:t>
      </w:r>
      <w:proofErr w:type="spellStart"/>
      <w:r>
        <w:t>thom</w:t>
      </w:r>
      <w:proofErr w:type="spellEnd"/>
      <w:r>
        <w:t xml:space="preserve"> andern vor de Weltliche </w:t>
      </w:r>
      <w:proofErr w:type="spellStart"/>
      <w:r>
        <w:t>Ouerichkeit</w:t>
      </w:r>
      <w:proofErr w:type="spellEnd"/>
      <w:r>
        <w:t xml:space="preserve"> und gemeinen Frede, Sonderlich </w:t>
      </w:r>
      <w:proofErr w:type="spellStart"/>
      <w:r>
        <w:t>auer</w:t>
      </w:r>
      <w:proofErr w:type="spellEnd"/>
      <w:r>
        <w:t xml:space="preserve"> vor </w:t>
      </w:r>
      <w:proofErr w:type="spellStart"/>
      <w:r>
        <w:t>vnsern</w:t>
      </w:r>
      <w:proofErr w:type="spellEnd"/>
      <w:r>
        <w:t xml:space="preserve"> </w:t>
      </w:r>
      <w:proofErr w:type="spellStart"/>
      <w:r>
        <w:t>gnadigen</w:t>
      </w:r>
      <w:proofErr w:type="spellEnd"/>
      <w:r>
        <w:t xml:space="preserve"> Forsten </w:t>
      </w:r>
      <w:proofErr w:type="spellStart"/>
      <w:r>
        <w:t>vnd</w:t>
      </w:r>
      <w:proofErr w:type="spellEnd"/>
      <w:r>
        <w:t xml:space="preserve"> Herr des Landes, vor das </w:t>
      </w:r>
      <w:proofErr w:type="spellStart"/>
      <w:r>
        <w:t>Werdige</w:t>
      </w:r>
      <w:proofErr w:type="spellEnd"/>
      <w:r>
        <w:t xml:space="preserve"> </w:t>
      </w:r>
      <w:proofErr w:type="spellStart"/>
      <w:r>
        <w:t>Capitell</w:t>
      </w:r>
      <w:proofErr w:type="spellEnd"/>
      <w:r>
        <w:t xml:space="preserve">, </w:t>
      </w:r>
      <w:proofErr w:type="spellStart"/>
      <w:r>
        <w:t>vnd</w:t>
      </w:r>
      <w:proofErr w:type="spellEnd"/>
      <w:r>
        <w:t xml:space="preserve"> einen Ehrsamen </w:t>
      </w:r>
      <w:proofErr w:type="spellStart"/>
      <w:r>
        <w:t>Rahdt</w:t>
      </w:r>
      <w:proofErr w:type="spellEnd"/>
      <w:r>
        <w:t xml:space="preserve"> der Stadt, Thom </w:t>
      </w:r>
      <w:proofErr w:type="spellStart"/>
      <w:r>
        <w:t>drudden</w:t>
      </w:r>
      <w:proofErr w:type="spellEnd"/>
      <w:r>
        <w:t xml:space="preserve"> vor de </w:t>
      </w:r>
      <w:proofErr w:type="spellStart"/>
      <w:r>
        <w:t>gantzen</w:t>
      </w:r>
      <w:proofErr w:type="spellEnd"/>
      <w:r>
        <w:t xml:space="preserve"> gemeine, </w:t>
      </w:r>
      <w:proofErr w:type="spellStart"/>
      <w:r>
        <w:t>vnd</w:t>
      </w:r>
      <w:proofErr w:type="spellEnd"/>
      <w:r>
        <w:t xml:space="preserve"> vor alle andere </w:t>
      </w:r>
      <w:proofErr w:type="spellStart"/>
      <w:r>
        <w:t>nohdt</w:t>
      </w:r>
      <w:proofErr w:type="spellEnd"/>
      <w:r>
        <w:t xml:space="preserve"> </w:t>
      </w:r>
      <w:proofErr w:type="spellStart"/>
      <w:r>
        <w:t>liues</w:t>
      </w:r>
      <w:proofErr w:type="spellEnd"/>
      <w:r>
        <w:t xml:space="preserve"> </w:t>
      </w:r>
      <w:proofErr w:type="spellStart"/>
      <w:r>
        <w:t>vnd</w:t>
      </w:r>
      <w:proofErr w:type="spellEnd"/>
      <w:r>
        <w:t xml:space="preserve"> der </w:t>
      </w:r>
      <w:proofErr w:type="spellStart"/>
      <w:r>
        <w:t>Sehlen</w:t>
      </w:r>
      <w:proofErr w:type="spellEnd"/>
      <w:r>
        <w:t xml:space="preserve">, dar </w:t>
      </w:r>
      <w:proofErr w:type="spellStart"/>
      <w:r>
        <w:t>mer</w:t>
      </w:r>
      <w:proofErr w:type="spellEnd"/>
      <w:r>
        <w:t xml:space="preserve"> des vor </w:t>
      </w:r>
      <w:proofErr w:type="spellStart"/>
      <w:r>
        <w:t>begeren</w:t>
      </w:r>
      <w:proofErr w:type="spellEnd"/>
      <w:r>
        <w:t xml:space="preserve"> ist </w:t>
      </w:r>
      <w:proofErr w:type="spellStart"/>
      <w:r>
        <w:t>vnd</w:t>
      </w:r>
      <w:proofErr w:type="spellEnd"/>
      <w:r>
        <w:t xml:space="preserve"> </w:t>
      </w:r>
      <w:proofErr w:type="spellStart"/>
      <w:r>
        <w:t>Gade</w:t>
      </w:r>
      <w:proofErr w:type="spellEnd"/>
      <w:r>
        <w:t xml:space="preserve"> </w:t>
      </w:r>
      <w:proofErr w:type="spellStart"/>
      <w:r>
        <w:t>bekandt</w:t>
      </w:r>
      <w:proofErr w:type="spellEnd"/>
      <w:r>
        <w:t xml:space="preserve">, Darnach </w:t>
      </w:r>
      <w:proofErr w:type="spellStart"/>
      <w:r>
        <w:t>sall</w:t>
      </w:r>
      <w:proofErr w:type="spellEnd"/>
      <w:r>
        <w:t xml:space="preserve"> werden gesungen: </w:t>
      </w:r>
      <w:proofErr w:type="spellStart"/>
      <w:r>
        <w:t>Verlehne</w:t>
      </w:r>
      <w:proofErr w:type="spellEnd"/>
      <w:r>
        <w:t xml:space="preserve"> uns </w:t>
      </w:r>
      <w:proofErr w:type="spellStart"/>
      <w:r>
        <w:t>frede</w:t>
      </w:r>
      <w:proofErr w:type="spellEnd"/>
      <w:r>
        <w:t xml:space="preserve"> gnädiglich. </w:t>
      </w:r>
    </w:p>
    <w:p w14:paraId="53655660" w14:textId="77777777" w:rsidR="00BC6FF4" w:rsidRDefault="00BC6FF4" w:rsidP="00BC6FF4">
      <w:pPr>
        <w:pStyle w:val="StandardWeb"/>
      </w:pPr>
      <w:r>
        <w:t xml:space="preserve">Na dem Sermone heuet de </w:t>
      </w:r>
      <w:proofErr w:type="spellStart"/>
      <w:r>
        <w:t>Prester</w:t>
      </w:r>
      <w:proofErr w:type="spellEnd"/>
      <w:r>
        <w:t xml:space="preserve"> vor dem Altare an: Credo in </w:t>
      </w:r>
      <w:proofErr w:type="spellStart"/>
      <w:r>
        <w:t>unum</w:t>
      </w:r>
      <w:proofErr w:type="spellEnd"/>
      <w:r>
        <w:t xml:space="preserve"> </w:t>
      </w:r>
      <w:proofErr w:type="spellStart"/>
      <w:r>
        <w:t>Deum</w:t>
      </w:r>
      <w:proofErr w:type="spellEnd"/>
      <w:r>
        <w:t xml:space="preserve">. </w:t>
      </w:r>
      <w:proofErr w:type="spellStart"/>
      <w:r>
        <w:t>Darup</w:t>
      </w:r>
      <w:proofErr w:type="spellEnd"/>
      <w:r>
        <w:t xml:space="preserve"> gesungen: </w:t>
      </w:r>
      <w:proofErr w:type="spellStart"/>
      <w:r>
        <w:t>Wij</w:t>
      </w:r>
      <w:proofErr w:type="spellEnd"/>
      <w:r>
        <w:t xml:space="preserve"> </w:t>
      </w:r>
      <w:proofErr w:type="spellStart"/>
      <w:r>
        <w:t>gelouen</w:t>
      </w:r>
      <w:proofErr w:type="spellEnd"/>
      <w:r>
        <w:t xml:space="preserve"> alle an einen </w:t>
      </w:r>
      <w:proofErr w:type="spellStart"/>
      <w:r>
        <w:t>Godt</w:t>
      </w:r>
      <w:proofErr w:type="spellEnd"/>
      <w:r>
        <w:t xml:space="preserve"> etc. </w:t>
      </w:r>
    </w:p>
    <w:p w14:paraId="71AF9383" w14:textId="77777777" w:rsidR="00BC6FF4" w:rsidRDefault="00BC6FF4" w:rsidP="00BC6FF4">
      <w:pPr>
        <w:pStyle w:val="StandardWeb"/>
      </w:pPr>
      <w:r>
        <w:t xml:space="preserve">Nach dem Credo schal de </w:t>
      </w:r>
      <w:proofErr w:type="spellStart"/>
      <w:r>
        <w:t>Praefatio</w:t>
      </w:r>
      <w:proofErr w:type="spellEnd"/>
      <w:r>
        <w:t xml:space="preserve"> gesungen werden </w:t>
      </w:r>
      <w:proofErr w:type="spellStart"/>
      <w:r>
        <w:t>midt</w:t>
      </w:r>
      <w:proofErr w:type="spellEnd"/>
      <w:r>
        <w:t xml:space="preserve"> dem Sanctus. </w:t>
      </w:r>
    </w:p>
    <w:p w14:paraId="77BB0558" w14:textId="77777777" w:rsidR="00BC6FF4" w:rsidRDefault="00BC6FF4" w:rsidP="00BC6FF4">
      <w:pPr>
        <w:pStyle w:val="StandardWeb"/>
      </w:pPr>
      <w:r>
        <w:t xml:space="preserve">Nach dem Sanctus lest de </w:t>
      </w:r>
      <w:proofErr w:type="spellStart"/>
      <w:r>
        <w:t>Prester</w:t>
      </w:r>
      <w:proofErr w:type="spellEnd"/>
      <w:r>
        <w:t xml:space="preserve"> </w:t>
      </w:r>
      <w:proofErr w:type="spellStart"/>
      <w:r>
        <w:t>thom</w:t>
      </w:r>
      <w:proofErr w:type="spellEnd"/>
      <w:r>
        <w:t xml:space="preserve"> </w:t>
      </w:r>
      <w:proofErr w:type="spellStart"/>
      <w:r>
        <w:t>Volcke</w:t>
      </w:r>
      <w:proofErr w:type="spellEnd"/>
      <w:r>
        <w:t xml:space="preserve"> de </w:t>
      </w:r>
      <w:proofErr w:type="spellStart"/>
      <w:r>
        <w:t>Exhotation</w:t>
      </w:r>
      <w:proofErr w:type="spellEnd"/>
      <w:r>
        <w:t xml:space="preserve"> </w:t>
      </w:r>
      <w:proofErr w:type="spellStart"/>
      <w:r>
        <w:t>edder</w:t>
      </w:r>
      <w:proofErr w:type="spellEnd"/>
      <w:r>
        <w:t xml:space="preserve"> </w:t>
      </w:r>
      <w:proofErr w:type="spellStart"/>
      <w:r>
        <w:t>vormanunge</w:t>
      </w:r>
      <w:proofErr w:type="spellEnd"/>
      <w:r>
        <w:t xml:space="preserve"> van dem Sacramente an de Communicanten, </w:t>
      </w:r>
      <w:proofErr w:type="spellStart"/>
      <w:r>
        <w:t>Myn</w:t>
      </w:r>
      <w:proofErr w:type="spellEnd"/>
      <w:r>
        <w:t xml:space="preserve"> </w:t>
      </w:r>
      <w:proofErr w:type="spellStart"/>
      <w:r>
        <w:t>allerleuesten</w:t>
      </w:r>
      <w:proofErr w:type="spellEnd"/>
      <w:r>
        <w:t xml:space="preserve"> etc. Hiernach kehret sich de </w:t>
      </w:r>
      <w:proofErr w:type="spellStart"/>
      <w:r>
        <w:t>Prester</w:t>
      </w:r>
      <w:proofErr w:type="spellEnd"/>
      <w:r>
        <w:t xml:space="preserve"> </w:t>
      </w:r>
      <w:proofErr w:type="spellStart"/>
      <w:r>
        <w:t>wedderumb</w:t>
      </w:r>
      <w:proofErr w:type="spellEnd"/>
      <w:r>
        <w:t xml:space="preserve"> </w:t>
      </w:r>
      <w:proofErr w:type="spellStart"/>
      <w:r>
        <w:t>thom</w:t>
      </w:r>
      <w:proofErr w:type="spellEnd"/>
      <w:r>
        <w:t xml:space="preserve"> </w:t>
      </w:r>
      <w:proofErr w:type="spellStart"/>
      <w:r>
        <w:t>altar</w:t>
      </w:r>
      <w:proofErr w:type="spellEnd"/>
      <w:r>
        <w:t xml:space="preserve"> und heuet an </w:t>
      </w:r>
      <w:proofErr w:type="spellStart"/>
      <w:r>
        <w:t>tho</w:t>
      </w:r>
      <w:proofErr w:type="spellEnd"/>
      <w:r>
        <w:t xml:space="preserve"> singen, dat Vader </w:t>
      </w:r>
      <w:proofErr w:type="spellStart"/>
      <w:r>
        <w:t>vnse</w:t>
      </w:r>
      <w:proofErr w:type="spellEnd"/>
      <w:r>
        <w:t xml:space="preserve"> etc. </w:t>
      </w:r>
      <w:proofErr w:type="spellStart"/>
      <w:r>
        <w:t>Latet</w:t>
      </w:r>
      <w:proofErr w:type="spellEnd"/>
      <w:r>
        <w:t xml:space="preserve"> uns </w:t>
      </w:r>
      <w:proofErr w:type="spellStart"/>
      <w:r>
        <w:t>beden</w:t>
      </w:r>
      <w:proofErr w:type="spellEnd"/>
      <w:r>
        <w:t xml:space="preserve">: Vader </w:t>
      </w:r>
      <w:proofErr w:type="spellStart"/>
      <w:r>
        <w:t>vnse</w:t>
      </w:r>
      <w:proofErr w:type="spellEnd"/>
      <w:r>
        <w:t xml:space="preserve"> etc. </w:t>
      </w:r>
      <w:proofErr w:type="spellStart"/>
      <w:r>
        <w:t>Darup</w:t>
      </w:r>
      <w:proofErr w:type="spellEnd"/>
      <w:r>
        <w:t xml:space="preserve"> de worte des </w:t>
      </w:r>
      <w:proofErr w:type="spellStart"/>
      <w:r>
        <w:t>Auendtmahls</w:t>
      </w:r>
      <w:proofErr w:type="spellEnd"/>
      <w:r>
        <w:t xml:space="preserve">: </w:t>
      </w:r>
      <w:proofErr w:type="spellStart"/>
      <w:r>
        <w:t>Vnse</w:t>
      </w:r>
      <w:proofErr w:type="spellEnd"/>
      <w:r>
        <w:t xml:space="preserve"> </w:t>
      </w:r>
      <w:proofErr w:type="spellStart"/>
      <w:r>
        <w:t>herr</w:t>
      </w:r>
      <w:proofErr w:type="spellEnd"/>
      <w:r>
        <w:t xml:space="preserve"> Jesus Christus in der </w:t>
      </w:r>
      <w:proofErr w:type="spellStart"/>
      <w:r>
        <w:t>nacht</w:t>
      </w:r>
      <w:proofErr w:type="spellEnd"/>
      <w:r>
        <w:t xml:space="preserve"> do he </w:t>
      </w:r>
      <w:proofErr w:type="spellStart"/>
      <w:r>
        <w:t>verraden</w:t>
      </w:r>
      <w:proofErr w:type="spellEnd"/>
      <w:r>
        <w:t xml:space="preserve"> wart etc. </w:t>
      </w:r>
    </w:p>
    <w:p w14:paraId="5CC8EB71" w14:textId="77777777" w:rsidR="00BC6FF4" w:rsidRDefault="00BC6FF4" w:rsidP="00BC6FF4">
      <w:pPr>
        <w:pStyle w:val="StandardWeb"/>
      </w:pPr>
      <w:r>
        <w:t xml:space="preserve">Darnach schal werden gesungen: Jesus Christus </w:t>
      </w:r>
      <w:proofErr w:type="spellStart"/>
      <w:r>
        <w:t>vnse</w:t>
      </w:r>
      <w:proofErr w:type="spellEnd"/>
      <w:r>
        <w:t xml:space="preserve"> </w:t>
      </w:r>
      <w:proofErr w:type="spellStart"/>
      <w:r>
        <w:t>heilandt</w:t>
      </w:r>
      <w:proofErr w:type="spellEnd"/>
      <w:r>
        <w:t xml:space="preserve">, und </w:t>
      </w:r>
      <w:proofErr w:type="spellStart"/>
      <w:r>
        <w:t>vnder</w:t>
      </w:r>
      <w:proofErr w:type="spellEnd"/>
      <w:r>
        <w:t xml:space="preserve"> </w:t>
      </w:r>
      <w:proofErr w:type="spellStart"/>
      <w:r>
        <w:t>dussen</w:t>
      </w:r>
      <w:proofErr w:type="spellEnd"/>
      <w:r>
        <w:t xml:space="preserve"> </w:t>
      </w:r>
      <w:proofErr w:type="spellStart"/>
      <w:r>
        <w:t>gesange</w:t>
      </w:r>
      <w:proofErr w:type="spellEnd"/>
      <w:r>
        <w:t xml:space="preserve"> </w:t>
      </w:r>
      <w:proofErr w:type="spellStart"/>
      <w:r>
        <w:t>gahn</w:t>
      </w:r>
      <w:proofErr w:type="spellEnd"/>
      <w:r>
        <w:t xml:space="preserve"> de </w:t>
      </w:r>
      <w:proofErr w:type="spellStart"/>
      <w:r>
        <w:t>lude</w:t>
      </w:r>
      <w:proofErr w:type="spellEnd"/>
      <w:r>
        <w:t xml:space="preserve"> </w:t>
      </w:r>
      <w:proofErr w:type="spellStart"/>
      <w:r>
        <w:t>tohm</w:t>
      </w:r>
      <w:proofErr w:type="spellEnd"/>
      <w:r>
        <w:t xml:space="preserve"> Sacramente, </w:t>
      </w:r>
      <w:proofErr w:type="spellStart"/>
      <w:r>
        <w:t>vnd</w:t>
      </w:r>
      <w:proofErr w:type="spellEnd"/>
      <w:r>
        <w:t xml:space="preserve"> </w:t>
      </w:r>
      <w:proofErr w:type="spellStart"/>
      <w:r>
        <w:t>entfangen</w:t>
      </w:r>
      <w:proofErr w:type="spellEnd"/>
      <w:r>
        <w:t xml:space="preserve"> dat </w:t>
      </w:r>
      <w:proofErr w:type="spellStart"/>
      <w:r>
        <w:t>wahrhafftige</w:t>
      </w:r>
      <w:proofErr w:type="spellEnd"/>
      <w:r>
        <w:t xml:space="preserve"> </w:t>
      </w:r>
      <w:proofErr w:type="spellStart"/>
      <w:r>
        <w:t>liff</w:t>
      </w:r>
      <w:proofErr w:type="spellEnd"/>
      <w:r>
        <w:t xml:space="preserve"> und </w:t>
      </w:r>
      <w:proofErr w:type="spellStart"/>
      <w:r>
        <w:t>Blodt</w:t>
      </w:r>
      <w:proofErr w:type="spellEnd"/>
      <w:r>
        <w:t xml:space="preserve"> </w:t>
      </w:r>
      <w:proofErr w:type="spellStart"/>
      <w:r>
        <w:t>vnses</w:t>
      </w:r>
      <w:proofErr w:type="spellEnd"/>
      <w:r>
        <w:t xml:space="preserve"> Herrn Jesu Christi in beider </w:t>
      </w:r>
      <w:proofErr w:type="spellStart"/>
      <w:r>
        <w:t>gestalt</w:t>
      </w:r>
      <w:proofErr w:type="spellEnd"/>
      <w:r>
        <w:t xml:space="preserve"> nach der </w:t>
      </w:r>
      <w:proofErr w:type="spellStart"/>
      <w:r>
        <w:t>Insedtinge</w:t>
      </w:r>
      <w:proofErr w:type="spellEnd"/>
      <w:r>
        <w:t xml:space="preserve"> Christi. So der </w:t>
      </w:r>
      <w:proofErr w:type="spellStart"/>
      <w:r>
        <w:t>communicanten</w:t>
      </w:r>
      <w:proofErr w:type="spellEnd"/>
      <w:r>
        <w:t xml:space="preserve"> </w:t>
      </w:r>
      <w:proofErr w:type="spellStart"/>
      <w:r>
        <w:t>veel</w:t>
      </w:r>
      <w:proofErr w:type="spellEnd"/>
      <w:r>
        <w:t xml:space="preserve"> </w:t>
      </w:r>
      <w:proofErr w:type="spellStart"/>
      <w:r>
        <w:t>sint</w:t>
      </w:r>
      <w:proofErr w:type="spellEnd"/>
      <w:r>
        <w:t xml:space="preserve">, so </w:t>
      </w:r>
      <w:proofErr w:type="spellStart"/>
      <w:r>
        <w:t>mogen</w:t>
      </w:r>
      <w:proofErr w:type="spellEnd"/>
      <w:r>
        <w:t xml:space="preserve"> etliche mehr </w:t>
      </w:r>
      <w:proofErr w:type="spellStart"/>
      <w:r>
        <w:t>Dudesche</w:t>
      </w:r>
      <w:proofErr w:type="spellEnd"/>
      <w:r>
        <w:t xml:space="preserve"> Psalme gesungen werden. Darnach O Lamm Gades </w:t>
      </w:r>
      <w:proofErr w:type="spellStart"/>
      <w:r>
        <w:t>vnschuldig</w:t>
      </w:r>
      <w:proofErr w:type="spellEnd"/>
      <w:r>
        <w:t xml:space="preserve">, </w:t>
      </w:r>
      <w:proofErr w:type="spellStart"/>
      <w:r>
        <w:t>vnd</w:t>
      </w:r>
      <w:proofErr w:type="spellEnd"/>
      <w:r>
        <w:t xml:space="preserve"> </w:t>
      </w:r>
      <w:proofErr w:type="spellStart"/>
      <w:r>
        <w:t>vp</w:t>
      </w:r>
      <w:proofErr w:type="spellEnd"/>
      <w:r>
        <w:t xml:space="preserve"> de feste Agnus Dei </w:t>
      </w:r>
      <w:proofErr w:type="spellStart"/>
      <w:r>
        <w:t>latine</w:t>
      </w:r>
      <w:proofErr w:type="spellEnd"/>
      <w:r>
        <w:t xml:space="preserve"> etc. </w:t>
      </w:r>
    </w:p>
    <w:p w14:paraId="22FD2C3D" w14:textId="77777777" w:rsidR="00BC6FF4" w:rsidRDefault="00BC6FF4" w:rsidP="00BC6FF4">
      <w:pPr>
        <w:pStyle w:val="StandardWeb"/>
      </w:pPr>
      <w:r>
        <w:t xml:space="preserve">Nach der </w:t>
      </w:r>
      <w:proofErr w:type="spellStart"/>
      <w:r>
        <w:t>communion</w:t>
      </w:r>
      <w:proofErr w:type="spellEnd"/>
      <w:r>
        <w:t xml:space="preserve"> schal werden gesungen, de </w:t>
      </w:r>
      <w:proofErr w:type="spellStart"/>
      <w:r>
        <w:t>Collecta</w:t>
      </w:r>
      <w:proofErr w:type="spellEnd"/>
      <w:r>
        <w:t xml:space="preserve"> </w:t>
      </w:r>
      <w:proofErr w:type="spellStart"/>
      <w:r>
        <w:t>Dudesch</w:t>
      </w:r>
      <w:proofErr w:type="spellEnd"/>
      <w:r>
        <w:t xml:space="preserve">, De Herr </w:t>
      </w:r>
      <w:proofErr w:type="spellStart"/>
      <w:r>
        <w:t>sy</w:t>
      </w:r>
      <w:proofErr w:type="spellEnd"/>
      <w:r>
        <w:t xml:space="preserve"> </w:t>
      </w:r>
      <w:proofErr w:type="spellStart"/>
      <w:r>
        <w:t>midt</w:t>
      </w:r>
      <w:proofErr w:type="spellEnd"/>
      <w:r>
        <w:t xml:space="preserve"> </w:t>
      </w:r>
      <w:proofErr w:type="spellStart"/>
      <w:r>
        <w:t>Jw</w:t>
      </w:r>
      <w:proofErr w:type="spellEnd"/>
      <w:r>
        <w:t xml:space="preserve"> etc. </w:t>
      </w:r>
      <w:proofErr w:type="spellStart"/>
      <w:r>
        <w:t>Wy</w:t>
      </w:r>
      <w:proofErr w:type="spellEnd"/>
      <w:r>
        <w:t xml:space="preserve"> </w:t>
      </w:r>
      <w:proofErr w:type="spellStart"/>
      <w:r>
        <w:t>dancken</w:t>
      </w:r>
      <w:proofErr w:type="spellEnd"/>
      <w:r>
        <w:t xml:space="preserve"> di </w:t>
      </w:r>
      <w:proofErr w:type="spellStart"/>
      <w:r>
        <w:t>Almechtige</w:t>
      </w:r>
      <w:proofErr w:type="spellEnd"/>
      <w:r>
        <w:t xml:space="preserve"> Here </w:t>
      </w:r>
      <w:proofErr w:type="spellStart"/>
      <w:r>
        <w:t>Godt</w:t>
      </w:r>
      <w:proofErr w:type="spellEnd"/>
      <w:r>
        <w:t xml:space="preserve"> etc. </w:t>
      </w:r>
      <w:proofErr w:type="spellStart"/>
      <w:r>
        <w:t>Vnnd</w:t>
      </w:r>
      <w:proofErr w:type="spellEnd"/>
      <w:r>
        <w:t xml:space="preserve"> darnach </w:t>
      </w:r>
      <w:proofErr w:type="spellStart"/>
      <w:r>
        <w:t>tom</w:t>
      </w:r>
      <w:proofErr w:type="spellEnd"/>
      <w:r>
        <w:t xml:space="preserve"> </w:t>
      </w:r>
      <w:proofErr w:type="spellStart"/>
      <w:r>
        <w:t>Volcke</w:t>
      </w:r>
      <w:proofErr w:type="spellEnd"/>
      <w:r>
        <w:t xml:space="preserve"> de </w:t>
      </w:r>
      <w:proofErr w:type="spellStart"/>
      <w:r>
        <w:t>Benedictio</w:t>
      </w:r>
      <w:proofErr w:type="spellEnd"/>
      <w:r>
        <w:t xml:space="preserve">: De Here segne Dy </w:t>
      </w:r>
      <w:proofErr w:type="spellStart"/>
      <w:r>
        <w:t>vnd</w:t>
      </w:r>
      <w:proofErr w:type="spellEnd"/>
      <w:r>
        <w:t xml:space="preserve"> </w:t>
      </w:r>
      <w:proofErr w:type="spellStart"/>
      <w:r>
        <w:t>behote</w:t>
      </w:r>
      <w:proofErr w:type="spellEnd"/>
      <w:r>
        <w:t xml:space="preserve"> Dy. </w:t>
      </w:r>
    </w:p>
    <w:p w14:paraId="6596DFFF" w14:textId="77777777" w:rsidR="00BC6FF4" w:rsidRDefault="00BC6FF4" w:rsidP="00BC6FF4">
      <w:pPr>
        <w:pStyle w:val="StandardWeb"/>
      </w:pPr>
      <w:proofErr w:type="spellStart"/>
      <w:r>
        <w:t>Wi</w:t>
      </w:r>
      <w:proofErr w:type="spellEnd"/>
      <w:r>
        <w:t xml:space="preserve"> </w:t>
      </w:r>
      <w:proofErr w:type="spellStart"/>
      <w:r>
        <w:t>gebruken</w:t>
      </w:r>
      <w:proofErr w:type="spellEnd"/>
      <w:r>
        <w:t xml:space="preserve"> </w:t>
      </w:r>
      <w:proofErr w:type="spellStart"/>
      <w:r>
        <w:t>auerst</w:t>
      </w:r>
      <w:proofErr w:type="spellEnd"/>
      <w:r>
        <w:t xml:space="preserve"> in der Misse, </w:t>
      </w:r>
      <w:proofErr w:type="spellStart"/>
      <w:r>
        <w:t>Alaue</w:t>
      </w:r>
      <w:proofErr w:type="spellEnd"/>
      <w:r>
        <w:t xml:space="preserve">, </w:t>
      </w:r>
      <w:proofErr w:type="spellStart"/>
      <w:r>
        <w:t>Missewandt</w:t>
      </w:r>
      <w:proofErr w:type="spellEnd"/>
      <w:r>
        <w:t xml:space="preserve">, Lichte </w:t>
      </w:r>
      <w:proofErr w:type="spellStart"/>
      <w:r>
        <w:t>vnd</w:t>
      </w:r>
      <w:proofErr w:type="spellEnd"/>
      <w:r>
        <w:t xml:space="preserve"> </w:t>
      </w:r>
      <w:proofErr w:type="spellStart"/>
      <w:r>
        <w:t>lakenn</w:t>
      </w:r>
      <w:proofErr w:type="spellEnd"/>
      <w:r>
        <w:t xml:space="preserve"> </w:t>
      </w:r>
      <w:proofErr w:type="spellStart"/>
      <w:r>
        <w:t>vp</w:t>
      </w:r>
      <w:proofErr w:type="spellEnd"/>
      <w:r>
        <w:t xml:space="preserve"> dem Altar </w:t>
      </w:r>
      <w:proofErr w:type="spellStart"/>
      <w:r>
        <w:t>vmme</w:t>
      </w:r>
      <w:proofErr w:type="spellEnd"/>
      <w:r>
        <w:t xml:space="preserve"> des gemeinen </w:t>
      </w:r>
      <w:proofErr w:type="spellStart"/>
      <w:r>
        <w:t>Volckes</w:t>
      </w:r>
      <w:proofErr w:type="spellEnd"/>
      <w:r>
        <w:t xml:space="preserve"> willen, </w:t>
      </w:r>
      <w:proofErr w:type="spellStart"/>
      <w:r>
        <w:t>vnd</w:t>
      </w:r>
      <w:proofErr w:type="spellEnd"/>
      <w:r>
        <w:t xml:space="preserve"> </w:t>
      </w:r>
      <w:proofErr w:type="spellStart"/>
      <w:r>
        <w:t>ergernisse</w:t>
      </w:r>
      <w:proofErr w:type="spellEnd"/>
      <w:r>
        <w:t xml:space="preserve"> </w:t>
      </w:r>
      <w:proofErr w:type="spellStart"/>
      <w:r>
        <w:t>tho</w:t>
      </w:r>
      <w:proofErr w:type="spellEnd"/>
      <w:r>
        <w:t xml:space="preserve"> </w:t>
      </w:r>
      <w:proofErr w:type="spellStart"/>
      <w:r>
        <w:t>vormiden</w:t>
      </w:r>
      <w:proofErr w:type="spellEnd"/>
      <w:r>
        <w:t xml:space="preserve">, Nicht dat </w:t>
      </w:r>
      <w:proofErr w:type="spellStart"/>
      <w:r>
        <w:t>idt</w:t>
      </w:r>
      <w:proofErr w:type="spellEnd"/>
      <w:r>
        <w:t xml:space="preserve"> ein </w:t>
      </w:r>
      <w:proofErr w:type="spellStart"/>
      <w:r>
        <w:t>nödig</w:t>
      </w:r>
      <w:proofErr w:type="spellEnd"/>
      <w:r>
        <w:t xml:space="preserve"> </w:t>
      </w:r>
      <w:proofErr w:type="spellStart"/>
      <w:r>
        <w:t>Dinck</w:t>
      </w:r>
      <w:proofErr w:type="spellEnd"/>
      <w:r>
        <w:t xml:space="preserve"> </w:t>
      </w:r>
      <w:proofErr w:type="spellStart"/>
      <w:r>
        <w:t>sy</w:t>
      </w:r>
      <w:proofErr w:type="spellEnd"/>
      <w:r>
        <w:t xml:space="preserve">, </w:t>
      </w:r>
      <w:proofErr w:type="spellStart"/>
      <w:r>
        <w:t>edder</w:t>
      </w:r>
      <w:proofErr w:type="spellEnd"/>
      <w:r>
        <w:t xml:space="preserve"> dat </w:t>
      </w:r>
      <w:proofErr w:type="spellStart"/>
      <w:r>
        <w:t>sunderliche</w:t>
      </w:r>
      <w:proofErr w:type="spellEnd"/>
      <w:r>
        <w:t xml:space="preserve"> </w:t>
      </w:r>
      <w:proofErr w:type="spellStart"/>
      <w:r>
        <w:t>Hillicheit</w:t>
      </w:r>
      <w:proofErr w:type="spellEnd"/>
      <w:r>
        <w:t xml:space="preserve"> daran gelegen </w:t>
      </w:r>
      <w:proofErr w:type="spellStart"/>
      <w:r>
        <w:t>sy</w:t>
      </w:r>
      <w:proofErr w:type="spellEnd"/>
      <w:r>
        <w:t xml:space="preserve">, By den </w:t>
      </w:r>
      <w:proofErr w:type="spellStart"/>
      <w:r>
        <w:t>Krancken</w:t>
      </w:r>
      <w:proofErr w:type="spellEnd"/>
      <w:r>
        <w:t xml:space="preserve">, </w:t>
      </w:r>
      <w:proofErr w:type="spellStart"/>
      <w:r>
        <w:t>wan</w:t>
      </w:r>
      <w:proofErr w:type="spellEnd"/>
      <w:r>
        <w:t xml:space="preserve"> de berichtet werden, </w:t>
      </w:r>
      <w:proofErr w:type="spellStart"/>
      <w:r>
        <w:t>bruke</w:t>
      </w:r>
      <w:proofErr w:type="spellEnd"/>
      <w:r>
        <w:t xml:space="preserve"> </w:t>
      </w:r>
      <w:proofErr w:type="spellStart"/>
      <w:r>
        <w:t>wy</w:t>
      </w:r>
      <w:proofErr w:type="spellEnd"/>
      <w:r>
        <w:t xml:space="preserve"> </w:t>
      </w:r>
      <w:proofErr w:type="spellStart"/>
      <w:r>
        <w:t>nener</w:t>
      </w:r>
      <w:proofErr w:type="spellEnd"/>
      <w:r>
        <w:t xml:space="preserve"> </w:t>
      </w:r>
      <w:proofErr w:type="spellStart"/>
      <w:r>
        <w:t>sunderliken</w:t>
      </w:r>
      <w:proofErr w:type="spellEnd"/>
      <w:r>
        <w:t xml:space="preserve"> Kleider, </w:t>
      </w:r>
      <w:proofErr w:type="spellStart"/>
      <w:r>
        <w:t>Ock</w:t>
      </w:r>
      <w:proofErr w:type="spellEnd"/>
      <w:r>
        <w:t xml:space="preserve"> nicht </w:t>
      </w:r>
      <w:proofErr w:type="spellStart"/>
      <w:r>
        <w:t>by</w:t>
      </w:r>
      <w:proofErr w:type="spellEnd"/>
      <w:r>
        <w:t xml:space="preserve"> der </w:t>
      </w:r>
      <w:proofErr w:type="spellStart"/>
      <w:r>
        <w:t>Döpe</w:t>
      </w:r>
      <w:proofErr w:type="spellEnd"/>
      <w:r>
        <w:t xml:space="preserve"> etc. </w:t>
      </w:r>
    </w:p>
    <w:p w14:paraId="681C308C" w14:textId="77777777" w:rsidR="00BC6FF4" w:rsidRDefault="00BC6FF4" w:rsidP="00BC6FF4">
      <w:pPr>
        <w:pStyle w:val="berschrift2"/>
      </w:pPr>
      <w:r>
        <w:t xml:space="preserve">Van dem echten Stande </w:t>
      </w:r>
      <w:proofErr w:type="spellStart"/>
      <w:r>
        <w:t>vnd</w:t>
      </w:r>
      <w:proofErr w:type="spellEnd"/>
      <w:r>
        <w:t xml:space="preserve"> </w:t>
      </w:r>
      <w:proofErr w:type="spellStart"/>
      <w:r>
        <w:t>tho</w:t>
      </w:r>
      <w:proofErr w:type="spellEnd"/>
      <w:r>
        <w:t xml:space="preserve"> </w:t>
      </w:r>
      <w:proofErr w:type="spellStart"/>
      <w:r>
        <w:t>hope</w:t>
      </w:r>
      <w:proofErr w:type="spellEnd"/>
      <w:r>
        <w:t xml:space="preserve"> </w:t>
      </w:r>
      <w:proofErr w:type="spellStart"/>
      <w:r>
        <w:t>geuen</w:t>
      </w:r>
      <w:proofErr w:type="spellEnd"/>
      <w:r>
        <w:t>.</w:t>
      </w:r>
    </w:p>
    <w:p w14:paraId="1C7F4ED1" w14:textId="77777777" w:rsidR="00BC6FF4" w:rsidRDefault="00BC6FF4" w:rsidP="00BC6FF4">
      <w:pPr>
        <w:pStyle w:val="StandardWeb"/>
      </w:pPr>
      <w:r>
        <w:t xml:space="preserve">So sich </w:t>
      </w:r>
      <w:proofErr w:type="spellStart"/>
      <w:r>
        <w:t>wol</w:t>
      </w:r>
      <w:proofErr w:type="spellEnd"/>
      <w:r>
        <w:t xml:space="preserve"> in den echten </w:t>
      </w:r>
      <w:proofErr w:type="spellStart"/>
      <w:r>
        <w:t>Standt</w:t>
      </w:r>
      <w:proofErr w:type="spellEnd"/>
      <w:r>
        <w:t xml:space="preserve"> </w:t>
      </w:r>
      <w:proofErr w:type="spellStart"/>
      <w:r>
        <w:t>wil</w:t>
      </w:r>
      <w:proofErr w:type="spellEnd"/>
      <w:r>
        <w:t xml:space="preserve"> </w:t>
      </w:r>
      <w:proofErr w:type="spellStart"/>
      <w:r>
        <w:t>begeuen</w:t>
      </w:r>
      <w:proofErr w:type="spellEnd"/>
      <w:r>
        <w:t xml:space="preserve">, de schal sich to vorn </w:t>
      </w:r>
      <w:proofErr w:type="spellStart"/>
      <w:r>
        <w:t>laten</w:t>
      </w:r>
      <w:proofErr w:type="spellEnd"/>
      <w:r>
        <w:t xml:space="preserve"> vom </w:t>
      </w:r>
      <w:proofErr w:type="spellStart"/>
      <w:r>
        <w:t>Predigstole</w:t>
      </w:r>
      <w:proofErr w:type="spellEnd"/>
      <w:r>
        <w:t xml:space="preserve"> </w:t>
      </w:r>
      <w:proofErr w:type="spellStart"/>
      <w:r>
        <w:t>affkündigen</w:t>
      </w:r>
      <w:proofErr w:type="spellEnd"/>
      <w:r>
        <w:t xml:space="preserve"> und dat </w:t>
      </w:r>
      <w:proofErr w:type="spellStart"/>
      <w:r>
        <w:t>gemene</w:t>
      </w:r>
      <w:proofErr w:type="spellEnd"/>
      <w:r>
        <w:t xml:space="preserve"> </w:t>
      </w:r>
      <w:proofErr w:type="spellStart"/>
      <w:r>
        <w:t>Bedt</w:t>
      </w:r>
      <w:proofErr w:type="spellEnd"/>
      <w:r>
        <w:t xml:space="preserve"> </w:t>
      </w:r>
      <w:proofErr w:type="spellStart"/>
      <w:r>
        <w:t>begeren</w:t>
      </w:r>
      <w:proofErr w:type="spellEnd"/>
      <w:r>
        <w:t xml:space="preserve"> </w:t>
      </w:r>
      <w:proofErr w:type="spellStart"/>
      <w:r>
        <w:t>vnd</w:t>
      </w:r>
      <w:proofErr w:type="spellEnd"/>
      <w:r>
        <w:t xml:space="preserve"> </w:t>
      </w:r>
      <w:proofErr w:type="spellStart"/>
      <w:r>
        <w:t>idt</w:t>
      </w:r>
      <w:proofErr w:type="spellEnd"/>
      <w:r>
        <w:t xml:space="preserve"> </w:t>
      </w:r>
      <w:proofErr w:type="spellStart"/>
      <w:r>
        <w:t>were</w:t>
      </w:r>
      <w:proofErr w:type="spellEnd"/>
      <w:r>
        <w:t xml:space="preserve"> fin, dat </w:t>
      </w:r>
      <w:proofErr w:type="spellStart"/>
      <w:r>
        <w:t>Brudt</w:t>
      </w:r>
      <w:proofErr w:type="spellEnd"/>
      <w:r>
        <w:t xml:space="preserve"> und </w:t>
      </w:r>
      <w:proofErr w:type="spellStart"/>
      <w:r>
        <w:t>Brudegam</w:t>
      </w:r>
      <w:proofErr w:type="spellEnd"/>
      <w:r>
        <w:t xml:space="preserve"> sich </w:t>
      </w:r>
      <w:proofErr w:type="spellStart"/>
      <w:r>
        <w:t>leten</w:t>
      </w:r>
      <w:proofErr w:type="spellEnd"/>
      <w:r>
        <w:t xml:space="preserve"> </w:t>
      </w:r>
      <w:proofErr w:type="spellStart"/>
      <w:r>
        <w:t>openbar</w:t>
      </w:r>
      <w:proofErr w:type="spellEnd"/>
      <w:r>
        <w:t xml:space="preserve"> in der </w:t>
      </w:r>
      <w:proofErr w:type="spellStart"/>
      <w:r>
        <w:t>Kercken</w:t>
      </w:r>
      <w:proofErr w:type="spellEnd"/>
      <w:r>
        <w:t xml:space="preserve"> </w:t>
      </w:r>
      <w:proofErr w:type="spellStart"/>
      <w:r>
        <w:t>tho</w:t>
      </w:r>
      <w:proofErr w:type="spellEnd"/>
      <w:r>
        <w:t xml:space="preserve"> </w:t>
      </w:r>
      <w:proofErr w:type="spellStart"/>
      <w:r>
        <w:t>hope</w:t>
      </w:r>
      <w:proofErr w:type="spellEnd"/>
      <w:r>
        <w:t xml:space="preserve"> </w:t>
      </w:r>
      <w:proofErr w:type="spellStart"/>
      <w:r>
        <w:t>geuen</w:t>
      </w:r>
      <w:proofErr w:type="spellEnd"/>
      <w:r>
        <w:t xml:space="preserve">, </w:t>
      </w:r>
      <w:proofErr w:type="spellStart"/>
      <w:r>
        <w:t>vnd</w:t>
      </w:r>
      <w:proofErr w:type="spellEnd"/>
      <w:r>
        <w:t xml:space="preserve"> so de </w:t>
      </w:r>
      <w:proofErr w:type="spellStart"/>
      <w:r>
        <w:t>Brudt</w:t>
      </w:r>
      <w:proofErr w:type="spellEnd"/>
      <w:r>
        <w:t xml:space="preserve"> werde </w:t>
      </w:r>
      <w:proofErr w:type="spellStart"/>
      <w:r>
        <w:t>thor</w:t>
      </w:r>
      <w:proofErr w:type="spellEnd"/>
      <w:r>
        <w:t xml:space="preserve"> Kerken </w:t>
      </w:r>
      <w:proofErr w:type="spellStart"/>
      <w:r>
        <w:t>gahn</w:t>
      </w:r>
      <w:proofErr w:type="spellEnd"/>
      <w:r>
        <w:t xml:space="preserve">, soll man vor der </w:t>
      </w:r>
      <w:proofErr w:type="spellStart"/>
      <w:r>
        <w:t>Brudtmisse</w:t>
      </w:r>
      <w:proofErr w:type="spellEnd"/>
      <w:r>
        <w:t xml:space="preserve"> </w:t>
      </w:r>
      <w:proofErr w:type="spellStart"/>
      <w:r>
        <w:t>singenn</w:t>
      </w:r>
      <w:proofErr w:type="spellEnd"/>
      <w:r>
        <w:t xml:space="preserve">: Te </w:t>
      </w:r>
      <w:proofErr w:type="spellStart"/>
      <w:r>
        <w:t>Deum</w:t>
      </w:r>
      <w:proofErr w:type="spellEnd"/>
      <w:r>
        <w:t xml:space="preserve"> </w:t>
      </w:r>
      <w:proofErr w:type="spellStart"/>
      <w:r>
        <w:t>laudamus</w:t>
      </w:r>
      <w:proofErr w:type="spellEnd"/>
      <w:r>
        <w:t xml:space="preserve"> </w:t>
      </w:r>
      <w:proofErr w:type="spellStart"/>
      <w:r>
        <w:t>dudesch</w:t>
      </w:r>
      <w:proofErr w:type="spellEnd"/>
      <w:r>
        <w:t xml:space="preserve"> </w:t>
      </w:r>
      <w:proofErr w:type="spellStart"/>
      <w:r>
        <w:t>effte</w:t>
      </w:r>
      <w:proofErr w:type="spellEnd"/>
      <w:r>
        <w:t xml:space="preserve"> Latein, </w:t>
      </w:r>
      <w:proofErr w:type="spellStart"/>
      <w:r>
        <w:t>Vnd</w:t>
      </w:r>
      <w:proofErr w:type="spellEnd"/>
      <w:r>
        <w:t xml:space="preserve"> den Psalm, </w:t>
      </w:r>
      <w:proofErr w:type="spellStart"/>
      <w:r>
        <w:t>Woll</w:t>
      </w:r>
      <w:proofErr w:type="spellEnd"/>
      <w:r>
        <w:t xml:space="preserve"> dem de in Gades fruchten </w:t>
      </w:r>
      <w:proofErr w:type="spellStart"/>
      <w:r>
        <w:t>steidt</w:t>
      </w:r>
      <w:proofErr w:type="spellEnd"/>
      <w:r>
        <w:t xml:space="preserve"> etc. </w:t>
      </w:r>
      <w:proofErr w:type="spellStart"/>
      <w:r>
        <w:t>Vnd</w:t>
      </w:r>
      <w:proofErr w:type="spellEnd"/>
      <w:r>
        <w:t xml:space="preserve"> </w:t>
      </w:r>
      <w:proofErr w:type="spellStart"/>
      <w:r>
        <w:t>idt</w:t>
      </w:r>
      <w:proofErr w:type="spellEnd"/>
      <w:r>
        <w:t xml:space="preserve"> </w:t>
      </w:r>
      <w:proofErr w:type="spellStart"/>
      <w:r>
        <w:t>scholen</w:t>
      </w:r>
      <w:proofErr w:type="spellEnd"/>
      <w:r>
        <w:t xml:space="preserve"> de </w:t>
      </w:r>
      <w:proofErr w:type="spellStart"/>
      <w:r>
        <w:t>Benediction</w:t>
      </w:r>
      <w:proofErr w:type="spellEnd"/>
      <w:r>
        <w:t xml:space="preserve"> </w:t>
      </w:r>
      <w:proofErr w:type="spellStart"/>
      <w:r>
        <w:t>auer</w:t>
      </w:r>
      <w:proofErr w:type="spellEnd"/>
      <w:r>
        <w:t xml:space="preserve"> </w:t>
      </w:r>
      <w:proofErr w:type="spellStart"/>
      <w:r>
        <w:t>Brudt</w:t>
      </w:r>
      <w:proofErr w:type="spellEnd"/>
      <w:r>
        <w:t xml:space="preserve"> </w:t>
      </w:r>
      <w:proofErr w:type="spellStart"/>
      <w:r>
        <w:t>vnd</w:t>
      </w:r>
      <w:proofErr w:type="spellEnd"/>
      <w:r>
        <w:t xml:space="preserve"> </w:t>
      </w:r>
      <w:proofErr w:type="spellStart"/>
      <w:r>
        <w:t>Brudegame</w:t>
      </w:r>
      <w:proofErr w:type="spellEnd"/>
      <w:r>
        <w:t xml:space="preserve"> gelesen werden. </w:t>
      </w:r>
    </w:p>
    <w:p w14:paraId="5AFF673D" w14:textId="77777777" w:rsidR="00BC6FF4" w:rsidRDefault="00BC6FF4" w:rsidP="00BC6FF4">
      <w:pPr>
        <w:pStyle w:val="berschrift2"/>
      </w:pPr>
      <w:r>
        <w:t>Van den Armen Kasten.</w:t>
      </w:r>
    </w:p>
    <w:p w14:paraId="13287BA9" w14:textId="77777777" w:rsidR="00BC6FF4" w:rsidRDefault="00BC6FF4" w:rsidP="00BC6FF4">
      <w:pPr>
        <w:pStyle w:val="StandardWeb"/>
      </w:pPr>
      <w:proofErr w:type="spellStart"/>
      <w:r>
        <w:t>Idt</w:t>
      </w:r>
      <w:proofErr w:type="spellEnd"/>
      <w:r>
        <w:t xml:space="preserve"> schal in allen </w:t>
      </w:r>
      <w:proofErr w:type="spellStart"/>
      <w:r>
        <w:t>Kerspels</w:t>
      </w:r>
      <w:proofErr w:type="spellEnd"/>
      <w:r>
        <w:t xml:space="preserve"> Kerken eine arme Kasten werden </w:t>
      </w:r>
      <w:proofErr w:type="spellStart"/>
      <w:r>
        <w:t>vpgerichtet</w:t>
      </w:r>
      <w:proofErr w:type="spellEnd"/>
      <w:r>
        <w:t xml:space="preserve">, dar schal </w:t>
      </w:r>
      <w:proofErr w:type="spellStart"/>
      <w:r>
        <w:t>vnd</w:t>
      </w:r>
      <w:proofErr w:type="spellEnd"/>
      <w:r>
        <w:t xml:space="preserve"> mag ein jeder in </w:t>
      </w:r>
      <w:proofErr w:type="spellStart"/>
      <w:r>
        <w:t>geuen</w:t>
      </w:r>
      <w:proofErr w:type="spellEnd"/>
      <w:r>
        <w:t xml:space="preserve"> </w:t>
      </w:r>
      <w:proofErr w:type="spellStart"/>
      <w:r>
        <w:t>tho</w:t>
      </w:r>
      <w:proofErr w:type="spellEnd"/>
      <w:r>
        <w:t xml:space="preserve"> </w:t>
      </w:r>
      <w:proofErr w:type="spellStart"/>
      <w:r>
        <w:t>Behoff</w:t>
      </w:r>
      <w:proofErr w:type="spellEnd"/>
      <w:r>
        <w:t xml:space="preserve"> der armen, so </w:t>
      </w:r>
      <w:proofErr w:type="spellStart"/>
      <w:r>
        <w:t>veele</w:t>
      </w:r>
      <w:proofErr w:type="spellEnd"/>
      <w:r>
        <w:t xml:space="preserve"> </w:t>
      </w:r>
      <w:proofErr w:type="spellStart"/>
      <w:r>
        <w:t>em</w:t>
      </w:r>
      <w:proofErr w:type="spellEnd"/>
      <w:r>
        <w:t xml:space="preserve"> </w:t>
      </w:r>
      <w:proofErr w:type="spellStart"/>
      <w:r>
        <w:t>Godt</w:t>
      </w:r>
      <w:proofErr w:type="spellEnd"/>
      <w:r>
        <w:t xml:space="preserve"> </w:t>
      </w:r>
      <w:proofErr w:type="spellStart"/>
      <w:r>
        <w:t>int</w:t>
      </w:r>
      <w:proofErr w:type="spellEnd"/>
      <w:r>
        <w:t xml:space="preserve"> harte sendet, </w:t>
      </w:r>
      <w:proofErr w:type="spellStart"/>
      <w:r>
        <w:t>hirto</w:t>
      </w:r>
      <w:proofErr w:type="spellEnd"/>
      <w:r>
        <w:t xml:space="preserve"> </w:t>
      </w:r>
      <w:proofErr w:type="spellStart"/>
      <w:r>
        <w:t>scholen</w:t>
      </w:r>
      <w:proofErr w:type="spellEnd"/>
      <w:r>
        <w:t xml:space="preserve"> </w:t>
      </w:r>
      <w:proofErr w:type="spellStart"/>
      <w:r>
        <w:t>twe</w:t>
      </w:r>
      <w:proofErr w:type="spellEnd"/>
      <w:r>
        <w:t xml:space="preserve"> </w:t>
      </w:r>
      <w:proofErr w:type="spellStart"/>
      <w:r>
        <w:t>Diaken</w:t>
      </w:r>
      <w:proofErr w:type="spellEnd"/>
      <w:r>
        <w:t xml:space="preserve"> verordnet werden, de dat </w:t>
      </w:r>
      <w:proofErr w:type="spellStart"/>
      <w:r>
        <w:t>geldt</w:t>
      </w:r>
      <w:proofErr w:type="spellEnd"/>
      <w:r>
        <w:t xml:space="preserve"> sammeln </w:t>
      </w:r>
      <w:proofErr w:type="spellStart"/>
      <w:r>
        <w:t>vnder</w:t>
      </w:r>
      <w:proofErr w:type="spellEnd"/>
      <w:r>
        <w:t xml:space="preserve"> dem Sermone des </w:t>
      </w:r>
      <w:proofErr w:type="spellStart"/>
      <w:r>
        <w:t>Sondags</w:t>
      </w:r>
      <w:proofErr w:type="spellEnd"/>
      <w:r>
        <w:t xml:space="preserve">, </w:t>
      </w:r>
      <w:proofErr w:type="spellStart"/>
      <w:r>
        <w:t>Ock</w:t>
      </w:r>
      <w:proofErr w:type="spellEnd"/>
      <w:r>
        <w:t xml:space="preserve"> schal </w:t>
      </w:r>
      <w:proofErr w:type="spellStart"/>
      <w:r>
        <w:t>hirei</w:t>
      </w:r>
      <w:proofErr w:type="spellEnd"/>
      <w:r>
        <w:t xml:space="preserve"> </w:t>
      </w:r>
      <w:proofErr w:type="spellStart"/>
      <w:r>
        <w:t>geoffert</w:t>
      </w:r>
      <w:proofErr w:type="spellEnd"/>
      <w:r>
        <w:t xml:space="preserve"> werden, wen man einem </w:t>
      </w:r>
      <w:proofErr w:type="spellStart"/>
      <w:r>
        <w:t>Doden</w:t>
      </w:r>
      <w:proofErr w:type="spellEnd"/>
      <w:r>
        <w:t xml:space="preserve"> folget. </w:t>
      </w:r>
      <w:proofErr w:type="spellStart"/>
      <w:r>
        <w:t>Dit</w:t>
      </w:r>
      <w:proofErr w:type="spellEnd"/>
      <w:r>
        <w:t xml:space="preserve"> </w:t>
      </w:r>
      <w:proofErr w:type="spellStart"/>
      <w:r>
        <w:t>geldt</w:t>
      </w:r>
      <w:proofErr w:type="spellEnd"/>
      <w:r>
        <w:t xml:space="preserve"> schal </w:t>
      </w:r>
      <w:proofErr w:type="spellStart"/>
      <w:r>
        <w:t>midt</w:t>
      </w:r>
      <w:proofErr w:type="spellEnd"/>
      <w:r>
        <w:t xml:space="preserve"> </w:t>
      </w:r>
      <w:proofErr w:type="spellStart"/>
      <w:r>
        <w:t>medewedten</w:t>
      </w:r>
      <w:proofErr w:type="spellEnd"/>
      <w:r>
        <w:t xml:space="preserve"> des </w:t>
      </w:r>
      <w:proofErr w:type="spellStart"/>
      <w:r>
        <w:t>Kerckherren</w:t>
      </w:r>
      <w:proofErr w:type="spellEnd"/>
      <w:r>
        <w:t xml:space="preserve"> armen </w:t>
      </w:r>
      <w:proofErr w:type="spellStart"/>
      <w:r>
        <w:t>Hussarmen</w:t>
      </w:r>
      <w:proofErr w:type="spellEnd"/>
      <w:r>
        <w:t xml:space="preserve"> </w:t>
      </w:r>
      <w:proofErr w:type="spellStart"/>
      <w:r>
        <w:t>vthgedelet</w:t>
      </w:r>
      <w:proofErr w:type="spellEnd"/>
      <w:r>
        <w:t xml:space="preserve"> werden in dem </w:t>
      </w:r>
      <w:proofErr w:type="spellStart"/>
      <w:r>
        <w:t>Kerkspele</w:t>
      </w:r>
      <w:proofErr w:type="spellEnd"/>
      <w:r>
        <w:t xml:space="preserve">. </w:t>
      </w:r>
    </w:p>
    <w:p w14:paraId="131CB679" w14:textId="77777777" w:rsidR="00BC6FF4" w:rsidRDefault="00BC6FF4" w:rsidP="00BC6FF4">
      <w:pPr>
        <w:pStyle w:val="berschrift2"/>
      </w:pPr>
      <w:r>
        <w:t xml:space="preserve">Van </w:t>
      </w:r>
      <w:proofErr w:type="spellStart"/>
      <w:r>
        <w:t>underholdunge</w:t>
      </w:r>
      <w:proofErr w:type="spellEnd"/>
      <w:r>
        <w:t xml:space="preserve"> der Pastore.</w:t>
      </w:r>
    </w:p>
    <w:p w14:paraId="4F90FCA6" w14:textId="77777777" w:rsidR="00BC6FF4" w:rsidRDefault="00BC6FF4" w:rsidP="00BC6FF4">
      <w:pPr>
        <w:pStyle w:val="StandardWeb"/>
      </w:pPr>
      <w:proofErr w:type="spellStart"/>
      <w:r>
        <w:t>Idt</w:t>
      </w:r>
      <w:proofErr w:type="spellEnd"/>
      <w:r>
        <w:t xml:space="preserve"> </w:t>
      </w:r>
      <w:proofErr w:type="spellStart"/>
      <w:r>
        <w:t>moten</w:t>
      </w:r>
      <w:proofErr w:type="spellEnd"/>
      <w:r>
        <w:t xml:space="preserve"> de Pastore so </w:t>
      </w:r>
      <w:proofErr w:type="spellStart"/>
      <w:r>
        <w:t>vele</w:t>
      </w:r>
      <w:proofErr w:type="spellEnd"/>
      <w:r>
        <w:t xml:space="preserve"> </w:t>
      </w:r>
      <w:proofErr w:type="spellStart"/>
      <w:r>
        <w:t>hebben</w:t>
      </w:r>
      <w:proofErr w:type="spellEnd"/>
      <w:r>
        <w:t xml:space="preserve"> vor </w:t>
      </w:r>
      <w:proofErr w:type="spellStart"/>
      <w:r>
        <w:t>ere</w:t>
      </w:r>
      <w:proofErr w:type="spellEnd"/>
      <w:r>
        <w:t xml:space="preserve"> </w:t>
      </w:r>
      <w:proofErr w:type="spellStart"/>
      <w:r>
        <w:t>arbeidt</w:t>
      </w:r>
      <w:proofErr w:type="spellEnd"/>
      <w:r>
        <w:t xml:space="preserve">, das Se </w:t>
      </w:r>
      <w:proofErr w:type="spellStart"/>
      <w:r>
        <w:t>Konnen</w:t>
      </w:r>
      <w:proofErr w:type="spellEnd"/>
      <w:r>
        <w:t xml:space="preserve"> </w:t>
      </w:r>
      <w:proofErr w:type="spellStart"/>
      <w:r>
        <w:t>ehrlick</w:t>
      </w:r>
      <w:proofErr w:type="spellEnd"/>
      <w:r>
        <w:t xml:space="preserve"> </w:t>
      </w:r>
      <w:proofErr w:type="spellStart"/>
      <w:r>
        <w:t>hussholden</w:t>
      </w:r>
      <w:proofErr w:type="spellEnd"/>
      <w:r>
        <w:t xml:space="preserve">, </w:t>
      </w:r>
      <w:proofErr w:type="spellStart"/>
      <w:r>
        <w:t>wente</w:t>
      </w:r>
      <w:proofErr w:type="spellEnd"/>
      <w:r>
        <w:t xml:space="preserve"> se werden </w:t>
      </w:r>
      <w:proofErr w:type="spellStart"/>
      <w:r>
        <w:t>nuhnmer</w:t>
      </w:r>
      <w:proofErr w:type="spellEnd"/>
      <w:r>
        <w:t xml:space="preserve"> </w:t>
      </w:r>
      <w:proofErr w:type="spellStart"/>
      <w:r>
        <w:t>eres</w:t>
      </w:r>
      <w:proofErr w:type="spellEnd"/>
      <w:r>
        <w:t xml:space="preserve"> </w:t>
      </w:r>
      <w:proofErr w:type="spellStart"/>
      <w:r>
        <w:t>studerendes</w:t>
      </w:r>
      <w:proofErr w:type="spellEnd"/>
      <w:r>
        <w:t xml:space="preserve"> </w:t>
      </w:r>
      <w:proofErr w:type="spellStart"/>
      <w:r>
        <w:t>vnd</w:t>
      </w:r>
      <w:proofErr w:type="spellEnd"/>
      <w:r>
        <w:t xml:space="preserve"> </w:t>
      </w:r>
      <w:proofErr w:type="spellStart"/>
      <w:r>
        <w:t>Kerckendenstes</w:t>
      </w:r>
      <w:proofErr w:type="spellEnd"/>
      <w:r>
        <w:t xml:space="preserve"> </w:t>
      </w:r>
      <w:proofErr w:type="spellStart"/>
      <w:r>
        <w:t>vlitiger</w:t>
      </w:r>
      <w:proofErr w:type="spellEnd"/>
      <w:r>
        <w:t xml:space="preserve"> wahrnehmen als </w:t>
      </w:r>
      <w:proofErr w:type="spellStart"/>
      <w:r>
        <w:t>thouore</w:t>
      </w:r>
      <w:proofErr w:type="spellEnd"/>
      <w:r>
        <w:t xml:space="preserve">, </w:t>
      </w:r>
      <w:proofErr w:type="spellStart"/>
      <w:r>
        <w:t>derhauen</w:t>
      </w:r>
      <w:proofErr w:type="spellEnd"/>
      <w:r>
        <w:t xml:space="preserve"> </w:t>
      </w:r>
      <w:proofErr w:type="spellStart"/>
      <w:r>
        <w:t>scholen</w:t>
      </w:r>
      <w:proofErr w:type="spellEnd"/>
      <w:r>
        <w:t xml:space="preserve"> </w:t>
      </w:r>
      <w:proofErr w:type="spellStart"/>
      <w:r>
        <w:t>ene</w:t>
      </w:r>
      <w:proofErr w:type="spellEnd"/>
      <w:r>
        <w:t xml:space="preserve"> de </w:t>
      </w:r>
      <w:proofErr w:type="spellStart"/>
      <w:r>
        <w:t>Drosten</w:t>
      </w:r>
      <w:proofErr w:type="spellEnd"/>
      <w:r>
        <w:t xml:space="preserve"> </w:t>
      </w:r>
      <w:proofErr w:type="spellStart"/>
      <w:r>
        <w:t>vnd</w:t>
      </w:r>
      <w:proofErr w:type="spellEnd"/>
      <w:r>
        <w:t xml:space="preserve"> </w:t>
      </w:r>
      <w:proofErr w:type="spellStart"/>
      <w:r>
        <w:t>Amptleute</w:t>
      </w:r>
      <w:proofErr w:type="spellEnd"/>
      <w:r>
        <w:t xml:space="preserve"> </w:t>
      </w:r>
      <w:proofErr w:type="spellStart"/>
      <w:r>
        <w:t>vnsers</w:t>
      </w:r>
      <w:proofErr w:type="spellEnd"/>
      <w:r>
        <w:t xml:space="preserve"> </w:t>
      </w:r>
      <w:proofErr w:type="spellStart"/>
      <w:r>
        <w:t>gnedigen</w:t>
      </w:r>
      <w:proofErr w:type="spellEnd"/>
      <w:r>
        <w:t xml:space="preserve"> </w:t>
      </w:r>
      <w:proofErr w:type="spellStart"/>
      <w:r>
        <w:t>Försten</w:t>
      </w:r>
      <w:proofErr w:type="spellEnd"/>
      <w:r>
        <w:t xml:space="preserve"> und </w:t>
      </w:r>
      <w:proofErr w:type="spellStart"/>
      <w:r>
        <w:t>Hern</w:t>
      </w:r>
      <w:proofErr w:type="spellEnd"/>
      <w:r>
        <w:t xml:space="preserve"> </w:t>
      </w:r>
      <w:proofErr w:type="spellStart"/>
      <w:r>
        <w:t>behulplich</w:t>
      </w:r>
      <w:proofErr w:type="spellEnd"/>
      <w:r>
        <w:t xml:space="preserve"> wesen bi den </w:t>
      </w:r>
      <w:proofErr w:type="spellStart"/>
      <w:r>
        <w:t>Kerspelslüden</w:t>
      </w:r>
      <w:proofErr w:type="spellEnd"/>
      <w:r>
        <w:t xml:space="preserve">, dat Se </w:t>
      </w:r>
      <w:proofErr w:type="spellStart"/>
      <w:r>
        <w:t>Krigen</w:t>
      </w:r>
      <w:proofErr w:type="spellEnd"/>
      <w:r>
        <w:t xml:space="preserve">, </w:t>
      </w:r>
      <w:proofErr w:type="spellStart"/>
      <w:r>
        <w:t>wat</w:t>
      </w:r>
      <w:proofErr w:type="spellEnd"/>
      <w:r>
        <w:t xml:space="preserve"> an </w:t>
      </w:r>
      <w:proofErr w:type="spellStart"/>
      <w:r>
        <w:t>behoert</w:t>
      </w:r>
      <w:proofErr w:type="spellEnd"/>
      <w:r>
        <w:t xml:space="preserve"> von </w:t>
      </w:r>
      <w:proofErr w:type="spellStart"/>
      <w:r>
        <w:t>oldings</w:t>
      </w:r>
      <w:proofErr w:type="spellEnd"/>
      <w:r>
        <w:t xml:space="preserve"> </w:t>
      </w:r>
      <w:proofErr w:type="spellStart"/>
      <w:r>
        <w:t>wente</w:t>
      </w:r>
      <w:proofErr w:type="spellEnd"/>
      <w:r>
        <w:t xml:space="preserve"> </w:t>
      </w:r>
      <w:proofErr w:type="spellStart"/>
      <w:r>
        <w:t>hebben</w:t>
      </w:r>
      <w:proofErr w:type="spellEnd"/>
      <w:r>
        <w:t xml:space="preserve"> de </w:t>
      </w:r>
      <w:proofErr w:type="spellStart"/>
      <w:r>
        <w:t>Husslüde</w:t>
      </w:r>
      <w:proofErr w:type="spellEnd"/>
      <w:r>
        <w:t xml:space="preserve"> </w:t>
      </w:r>
      <w:proofErr w:type="spellStart"/>
      <w:r>
        <w:t>vele</w:t>
      </w:r>
      <w:proofErr w:type="spellEnd"/>
      <w:r>
        <w:t xml:space="preserve"> </w:t>
      </w:r>
      <w:proofErr w:type="spellStart"/>
      <w:r>
        <w:t>gegeuen</w:t>
      </w:r>
      <w:proofErr w:type="spellEnd"/>
      <w:r>
        <w:t xml:space="preserve"> ins </w:t>
      </w:r>
      <w:proofErr w:type="spellStart"/>
      <w:r>
        <w:t>erdom</w:t>
      </w:r>
      <w:proofErr w:type="spellEnd"/>
      <w:r>
        <w:t xml:space="preserve"> </w:t>
      </w:r>
      <w:proofErr w:type="spellStart"/>
      <w:r>
        <w:t>vnder</w:t>
      </w:r>
      <w:proofErr w:type="spellEnd"/>
      <w:r>
        <w:t xml:space="preserve"> dem </w:t>
      </w:r>
      <w:proofErr w:type="spellStart"/>
      <w:r>
        <w:t>Pawestdom</w:t>
      </w:r>
      <w:proofErr w:type="spellEnd"/>
      <w:r>
        <w:t xml:space="preserve">, so </w:t>
      </w:r>
      <w:proofErr w:type="spellStart"/>
      <w:r>
        <w:t>sint</w:t>
      </w:r>
      <w:proofErr w:type="spellEnd"/>
      <w:r>
        <w:t xml:space="preserve"> se schuldig dat Se </w:t>
      </w:r>
      <w:proofErr w:type="spellStart"/>
      <w:r>
        <w:t>nuhn</w:t>
      </w:r>
      <w:proofErr w:type="spellEnd"/>
      <w:r>
        <w:t xml:space="preserve"> </w:t>
      </w:r>
      <w:proofErr w:type="spellStart"/>
      <w:r>
        <w:t>under</w:t>
      </w:r>
      <w:proofErr w:type="spellEnd"/>
      <w:r>
        <w:t xml:space="preserve"> dem Evangelio </w:t>
      </w:r>
      <w:proofErr w:type="spellStart"/>
      <w:r>
        <w:t>vehle</w:t>
      </w:r>
      <w:proofErr w:type="spellEnd"/>
      <w:r>
        <w:t xml:space="preserve"> mehr </w:t>
      </w:r>
      <w:proofErr w:type="spellStart"/>
      <w:r>
        <w:t>don</w:t>
      </w:r>
      <w:proofErr w:type="spellEnd"/>
      <w:r>
        <w:t xml:space="preserve"> </w:t>
      </w:r>
      <w:proofErr w:type="spellStart"/>
      <w:r>
        <w:t>tho</w:t>
      </w:r>
      <w:proofErr w:type="spellEnd"/>
      <w:r>
        <w:t xml:space="preserve"> </w:t>
      </w:r>
      <w:proofErr w:type="spellStart"/>
      <w:r>
        <w:t>underholdinge</w:t>
      </w:r>
      <w:proofErr w:type="spellEnd"/>
      <w:r>
        <w:t xml:space="preserve"> </w:t>
      </w:r>
      <w:proofErr w:type="spellStart"/>
      <w:r>
        <w:t>ehrer</w:t>
      </w:r>
      <w:proofErr w:type="spellEnd"/>
      <w:r>
        <w:t xml:space="preserve"> </w:t>
      </w:r>
      <w:proofErr w:type="spellStart"/>
      <w:r>
        <w:t>Pastorn</w:t>
      </w:r>
      <w:proofErr w:type="spellEnd"/>
      <w:r>
        <w:t xml:space="preserve">, de ahne Unrecht und reine Gades </w:t>
      </w:r>
      <w:proofErr w:type="spellStart"/>
      <w:r>
        <w:t>wort</w:t>
      </w:r>
      <w:proofErr w:type="spellEnd"/>
      <w:r>
        <w:t xml:space="preserve"> predigen. </w:t>
      </w:r>
    </w:p>
    <w:p w14:paraId="08394B18" w14:textId="77777777" w:rsidR="00BC6FF4" w:rsidRDefault="00BC6FF4" w:rsidP="00BC6FF4">
      <w:pPr>
        <w:pStyle w:val="StandardWeb"/>
      </w:pPr>
      <w:proofErr w:type="spellStart"/>
      <w:r>
        <w:t>Idt</w:t>
      </w:r>
      <w:proofErr w:type="spellEnd"/>
      <w:r>
        <w:t xml:space="preserve"> schal </w:t>
      </w:r>
      <w:proofErr w:type="spellStart"/>
      <w:r>
        <w:t>ock</w:t>
      </w:r>
      <w:proofErr w:type="spellEnd"/>
      <w:r>
        <w:t xml:space="preserve"> de </w:t>
      </w:r>
      <w:proofErr w:type="spellStart"/>
      <w:r>
        <w:t>veertiden</w:t>
      </w:r>
      <w:proofErr w:type="spellEnd"/>
      <w:r>
        <w:t xml:space="preserve"> </w:t>
      </w:r>
      <w:proofErr w:type="spellStart"/>
      <w:r>
        <w:t>penningk</w:t>
      </w:r>
      <w:proofErr w:type="spellEnd"/>
      <w:r>
        <w:t xml:space="preserve"> nach </w:t>
      </w:r>
      <w:proofErr w:type="spellStart"/>
      <w:r>
        <w:t>older</w:t>
      </w:r>
      <w:proofErr w:type="spellEnd"/>
      <w:r>
        <w:t xml:space="preserve"> </w:t>
      </w:r>
      <w:proofErr w:type="spellStart"/>
      <w:r>
        <w:t>gewonheit</w:t>
      </w:r>
      <w:proofErr w:type="spellEnd"/>
      <w:r>
        <w:t xml:space="preserve"> </w:t>
      </w:r>
      <w:proofErr w:type="spellStart"/>
      <w:r>
        <w:t>gegeuen</w:t>
      </w:r>
      <w:proofErr w:type="spellEnd"/>
      <w:r>
        <w:t xml:space="preserve"> werden. </w:t>
      </w:r>
    </w:p>
    <w:p w14:paraId="19028295" w14:textId="77777777" w:rsidR="00BC6FF4" w:rsidRDefault="00BC6FF4" w:rsidP="00BC6FF4">
      <w:pPr>
        <w:pStyle w:val="berschrift2"/>
      </w:pPr>
      <w:proofErr w:type="spellStart"/>
      <w:r>
        <w:t>Vam</w:t>
      </w:r>
      <w:proofErr w:type="spellEnd"/>
      <w:r>
        <w:t xml:space="preserve"> ehelichem </w:t>
      </w:r>
      <w:proofErr w:type="spellStart"/>
      <w:r>
        <w:t>leuende</w:t>
      </w:r>
      <w:proofErr w:type="spellEnd"/>
      <w:r>
        <w:t xml:space="preserve"> der </w:t>
      </w:r>
      <w:proofErr w:type="spellStart"/>
      <w:r>
        <w:t>Pastorn</w:t>
      </w:r>
      <w:proofErr w:type="spellEnd"/>
      <w:r>
        <w:t>.</w:t>
      </w:r>
    </w:p>
    <w:p w14:paraId="10583DB6" w14:textId="77777777" w:rsidR="00BC6FF4" w:rsidRDefault="00BC6FF4" w:rsidP="00BC6FF4">
      <w:pPr>
        <w:pStyle w:val="StandardWeb"/>
      </w:pPr>
      <w:r>
        <w:t xml:space="preserve">De </w:t>
      </w:r>
      <w:proofErr w:type="spellStart"/>
      <w:r>
        <w:t>Pastorn</w:t>
      </w:r>
      <w:proofErr w:type="spellEnd"/>
      <w:r>
        <w:t xml:space="preserve"> und </w:t>
      </w:r>
      <w:proofErr w:type="spellStart"/>
      <w:r>
        <w:t>Cappellane</w:t>
      </w:r>
      <w:proofErr w:type="spellEnd"/>
      <w:r>
        <w:t xml:space="preserve"> de nu dat Evangelium predigen, schollen ehrlichen Huss holden, </w:t>
      </w:r>
      <w:proofErr w:type="spellStart"/>
      <w:r>
        <w:t>vnd</w:t>
      </w:r>
      <w:proofErr w:type="spellEnd"/>
      <w:r>
        <w:t xml:space="preserve"> nicht in </w:t>
      </w:r>
      <w:proofErr w:type="spellStart"/>
      <w:r>
        <w:t>vntucht</w:t>
      </w:r>
      <w:proofErr w:type="spellEnd"/>
      <w:r>
        <w:t xml:space="preserve"> und andern </w:t>
      </w:r>
      <w:proofErr w:type="spellStart"/>
      <w:r>
        <w:t>offentlichen</w:t>
      </w:r>
      <w:proofErr w:type="spellEnd"/>
      <w:r>
        <w:t xml:space="preserve"> </w:t>
      </w:r>
      <w:proofErr w:type="spellStart"/>
      <w:r>
        <w:t>sünden</w:t>
      </w:r>
      <w:proofErr w:type="spellEnd"/>
      <w:r>
        <w:t xml:space="preserve"> und schanden </w:t>
      </w:r>
      <w:proofErr w:type="spellStart"/>
      <w:r>
        <w:t>leuen</w:t>
      </w:r>
      <w:proofErr w:type="spellEnd"/>
      <w:r>
        <w:t xml:space="preserve">, Der </w:t>
      </w:r>
      <w:proofErr w:type="spellStart"/>
      <w:r>
        <w:t>haluen</w:t>
      </w:r>
      <w:proofErr w:type="spellEnd"/>
      <w:r>
        <w:t xml:space="preserve"> </w:t>
      </w:r>
      <w:proofErr w:type="spellStart"/>
      <w:r>
        <w:t>scholen</w:t>
      </w:r>
      <w:proofErr w:type="spellEnd"/>
      <w:r>
        <w:t xml:space="preserve"> Sie nach der lehre S. Pauli ehre echten </w:t>
      </w:r>
      <w:proofErr w:type="spellStart"/>
      <w:r>
        <w:t>Haussfrouwen</w:t>
      </w:r>
      <w:proofErr w:type="spellEnd"/>
      <w:r>
        <w:t xml:space="preserve"> </w:t>
      </w:r>
      <w:proofErr w:type="spellStart"/>
      <w:r>
        <w:t>hebben</w:t>
      </w:r>
      <w:proofErr w:type="spellEnd"/>
      <w:r>
        <w:t xml:space="preserve">, und </w:t>
      </w:r>
      <w:proofErr w:type="spellStart"/>
      <w:r>
        <w:t>ere</w:t>
      </w:r>
      <w:proofErr w:type="spellEnd"/>
      <w:r>
        <w:t xml:space="preserve"> Kinder ehrlichen </w:t>
      </w:r>
      <w:proofErr w:type="spellStart"/>
      <w:r>
        <w:t>vpteen</w:t>
      </w:r>
      <w:proofErr w:type="spellEnd"/>
      <w:r>
        <w:t xml:space="preserve">, </w:t>
      </w:r>
      <w:proofErr w:type="spellStart"/>
      <w:r>
        <w:t>damidt</w:t>
      </w:r>
      <w:proofErr w:type="spellEnd"/>
      <w:r>
        <w:t xml:space="preserve"> Sie einem </w:t>
      </w:r>
      <w:proofErr w:type="spellStart"/>
      <w:r>
        <w:t>Ideren</w:t>
      </w:r>
      <w:proofErr w:type="spellEnd"/>
      <w:r>
        <w:t xml:space="preserve"> </w:t>
      </w:r>
      <w:proofErr w:type="spellStart"/>
      <w:r>
        <w:t>gude</w:t>
      </w:r>
      <w:proofErr w:type="spellEnd"/>
      <w:r>
        <w:t xml:space="preserve"> </w:t>
      </w:r>
      <w:proofErr w:type="spellStart"/>
      <w:r>
        <w:t>exempel</w:t>
      </w:r>
      <w:proofErr w:type="spellEnd"/>
      <w:r>
        <w:t xml:space="preserve"> </w:t>
      </w:r>
      <w:proofErr w:type="spellStart"/>
      <w:r>
        <w:t>geuen</w:t>
      </w:r>
      <w:proofErr w:type="spellEnd"/>
      <w:r>
        <w:t xml:space="preserve">, </w:t>
      </w:r>
      <w:proofErr w:type="spellStart"/>
      <w:r>
        <w:t>vnd</w:t>
      </w:r>
      <w:proofErr w:type="spellEnd"/>
      <w:r>
        <w:t xml:space="preserve"> </w:t>
      </w:r>
      <w:proofErr w:type="spellStart"/>
      <w:r>
        <w:t>nemandt</w:t>
      </w:r>
      <w:proofErr w:type="spellEnd"/>
      <w:r>
        <w:t xml:space="preserve"> </w:t>
      </w:r>
      <w:proofErr w:type="spellStart"/>
      <w:r>
        <w:t>ergerlieick</w:t>
      </w:r>
      <w:proofErr w:type="spellEnd"/>
      <w:r>
        <w:t xml:space="preserve"> </w:t>
      </w:r>
      <w:proofErr w:type="spellStart"/>
      <w:r>
        <w:t>syn</w:t>
      </w:r>
      <w:proofErr w:type="spellEnd"/>
      <w:r>
        <w:t xml:space="preserve">, </w:t>
      </w:r>
    </w:p>
    <w:p w14:paraId="24442FB5" w14:textId="77777777" w:rsidR="00BC6FF4" w:rsidRDefault="00BC6FF4" w:rsidP="00BC6FF4">
      <w:pPr>
        <w:pStyle w:val="berschrift2"/>
      </w:pPr>
      <w:r>
        <w:t xml:space="preserve">Van den </w:t>
      </w:r>
      <w:proofErr w:type="spellStart"/>
      <w:r>
        <w:t>Bokern</w:t>
      </w:r>
      <w:proofErr w:type="spellEnd"/>
      <w:r>
        <w:t xml:space="preserve"> de den </w:t>
      </w:r>
      <w:proofErr w:type="spellStart"/>
      <w:r>
        <w:t>Pastorn</w:t>
      </w:r>
      <w:proofErr w:type="spellEnd"/>
      <w:r>
        <w:t xml:space="preserve"> von </w:t>
      </w:r>
      <w:proofErr w:type="spellStart"/>
      <w:r>
        <w:t>noden</w:t>
      </w:r>
      <w:proofErr w:type="spellEnd"/>
      <w:r>
        <w:t xml:space="preserve"> und </w:t>
      </w:r>
      <w:proofErr w:type="spellStart"/>
      <w:r>
        <w:t>nudte</w:t>
      </w:r>
      <w:proofErr w:type="spellEnd"/>
      <w:r>
        <w:t xml:space="preserve"> </w:t>
      </w:r>
      <w:proofErr w:type="spellStart"/>
      <w:r>
        <w:t>syn</w:t>
      </w:r>
      <w:proofErr w:type="spellEnd"/>
      <w:r>
        <w:t>.</w:t>
      </w:r>
    </w:p>
    <w:p w14:paraId="66E6FC42" w14:textId="77777777" w:rsidR="00BC6FF4" w:rsidRDefault="00BC6FF4" w:rsidP="00BC6FF4">
      <w:pPr>
        <w:pStyle w:val="StandardWeb"/>
      </w:pPr>
      <w:proofErr w:type="spellStart"/>
      <w:r>
        <w:t>Idt</w:t>
      </w:r>
      <w:proofErr w:type="spellEnd"/>
      <w:r>
        <w:t xml:space="preserve"> </w:t>
      </w:r>
      <w:proofErr w:type="spellStart"/>
      <w:r>
        <w:t>scholen</w:t>
      </w:r>
      <w:proofErr w:type="spellEnd"/>
      <w:r>
        <w:t xml:space="preserve"> de </w:t>
      </w:r>
      <w:proofErr w:type="spellStart"/>
      <w:r>
        <w:t>Kerkschwaren</w:t>
      </w:r>
      <w:proofErr w:type="spellEnd"/>
      <w:r>
        <w:t xml:space="preserve"> </w:t>
      </w:r>
      <w:proofErr w:type="spellStart"/>
      <w:r>
        <w:t>vp</w:t>
      </w:r>
      <w:proofErr w:type="spellEnd"/>
      <w:r>
        <w:t xml:space="preserve"> dem </w:t>
      </w:r>
      <w:proofErr w:type="spellStart"/>
      <w:r>
        <w:t>Kerspele</w:t>
      </w:r>
      <w:proofErr w:type="spellEnd"/>
      <w:r>
        <w:t xml:space="preserve"> eine </w:t>
      </w:r>
      <w:proofErr w:type="spellStart"/>
      <w:r>
        <w:t>gude</w:t>
      </w:r>
      <w:proofErr w:type="spellEnd"/>
      <w:r>
        <w:t xml:space="preserve"> </w:t>
      </w:r>
      <w:proofErr w:type="spellStart"/>
      <w:r>
        <w:t>Dudesche</w:t>
      </w:r>
      <w:proofErr w:type="spellEnd"/>
      <w:r>
        <w:t xml:space="preserve"> Biblia in die </w:t>
      </w:r>
      <w:proofErr w:type="spellStart"/>
      <w:r>
        <w:t>Kercken</w:t>
      </w:r>
      <w:proofErr w:type="spellEnd"/>
      <w:r>
        <w:t xml:space="preserve"> </w:t>
      </w:r>
      <w:proofErr w:type="spellStart"/>
      <w:r>
        <w:t>Kopen</w:t>
      </w:r>
      <w:proofErr w:type="spellEnd"/>
      <w:r>
        <w:t xml:space="preserve">, </w:t>
      </w:r>
      <w:proofErr w:type="spellStart"/>
      <w:r>
        <w:t>thobehoff</w:t>
      </w:r>
      <w:proofErr w:type="spellEnd"/>
      <w:r>
        <w:t xml:space="preserve"> der </w:t>
      </w:r>
      <w:proofErr w:type="spellStart"/>
      <w:r>
        <w:t>Pastorn</w:t>
      </w:r>
      <w:proofErr w:type="spellEnd"/>
      <w:r>
        <w:t xml:space="preserve">, </w:t>
      </w:r>
      <w:proofErr w:type="spellStart"/>
      <w:r>
        <w:t>dessglicken</w:t>
      </w:r>
      <w:proofErr w:type="spellEnd"/>
      <w:r>
        <w:t xml:space="preserve"> </w:t>
      </w:r>
      <w:proofErr w:type="spellStart"/>
      <w:r>
        <w:t>ock</w:t>
      </w:r>
      <w:proofErr w:type="spellEnd"/>
      <w:r>
        <w:t xml:space="preserve"> </w:t>
      </w:r>
      <w:proofErr w:type="spellStart"/>
      <w:r>
        <w:t>Postillos</w:t>
      </w:r>
      <w:proofErr w:type="spellEnd"/>
      <w:r>
        <w:t xml:space="preserve"> </w:t>
      </w:r>
      <w:proofErr w:type="spellStart"/>
      <w:r>
        <w:t>Doctoris</w:t>
      </w:r>
      <w:proofErr w:type="spellEnd"/>
      <w:r>
        <w:t xml:space="preserve"> Martini Luth: </w:t>
      </w:r>
      <w:proofErr w:type="spellStart"/>
      <w:r>
        <w:t>Vnd</w:t>
      </w:r>
      <w:proofErr w:type="spellEnd"/>
      <w:r>
        <w:t xml:space="preserve"> </w:t>
      </w:r>
      <w:proofErr w:type="spellStart"/>
      <w:r>
        <w:t>düsse</w:t>
      </w:r>
      <w:proofErr w:type="spellEnd"/>
      <w:r>
        <w:t xml:space="preserve"> </w:t>
      </w:r>
      <w:proofErr w:type="spellStart"/>
      <w:r>
        <w:t>böcke</w:t>
      </w:r>
      <w:proofErr w:type="spellEnd"/>
      <w:r>
        <w:t xml:space="preserve"> </w:t>
      </w:r>
      <w:proofErr w:type="spellStart"/>
      <w:r>
        <w:t>scholen</w:t>
      </w:r>
      <w:proofErr w:type="spellEnd"/>
      <w:r>
        <w:t xml:space="preserve"> </w:t>
      </w:r>
      <w:proofErr w:type="spellStart"/>
      <w:r>
        <w:t>stedes</w:t>
      </w:r>
      <w:proofErr w:type="spellEnd"/>
      <w:r>
        <w:t xml:space="preserve"> </w:t>
      </w:r>
      <w:proofErr w:type="spellStart"/>
      <w:r>
        <w:t>by</w:t>
      </w:r>
      <w:proofErr w:type="spellEnd"/>
      <w:r>
        <w:t xml:space="preserve"> der </w:t>
      </w:r>
      <w:proofErr w:type="spellStart"/>
      <w:r>
        <w:t>Kercken</w:t>
      </w:r>
      <w:proofErr w:type="spellEnd"/>
      <w:r>
        <w:t xml:space="preserve"> </w:t>
      </w:r>
      <w:proofErr w:type="spellStart"/>
      <w:r>
        <w:t>bliuen</w:t>
      </w:r>
      <w:proofErr w:type="spellEnd"/>
      <w:r>
        <w:t xml:space="preserve"> </w:t>
      </w:r>
      <w:proofErr w:type="spellStart"/>
      <w:r>
        <w:t>tho</w:t>
      </w:r>
      <w:proofErr w:type="spellEnd"/>
      <w:r>
        <w:t xml:space="preserve"> </w:t>
      </w:r>
      <w:proofErr w:type="spellStart"/>
      <w:r>
        <w:t>behoff</w:t>
      </w:r>
      <w:proofErr w:type="spellEnd"/>
      <w:r>
        <w:t xml:space="preserve"> der Pastore de des </w:t>
      </w:r>
      <w:proofErr w:type="spellStart"/>
      <w:r>
        <w:t>vermogens</w:t>
      </w:r>
      <w:proofErr w:type="spellEnd"/>
      <w:r>
        <w:t xml:space="preserve"> nicht sind, solche </w:t>
      </w:r>
      <w:proofErr w:type="spellStart"/>
      <w:r>
        <w:t>Bocker</w:t>
      </w:r>
      <w:proofErr w:type="spellEnd"/>
      <w:r>
        <w:t xml:space="preserve"> </w:t>
      </w:r>
      <w:proofErr w:type="spellStart"/>
      <w:r>
        <w:t>tho</w:t>
      </w:r>
      <w:proofErr w:type="spellEnd"/>
      <w:r>
        <w:t xml:space="preserve"> </w:t>
      </w:r>
      <w:proofErr w:type="spellStart"/>
      <w:r>
        <w:t>Kopenn</w:t>
      </w:r>
      <w:proofErr w:type="spellEnd"/>
      <w:r>
        <w:t xml:space="preserve">, </w:t>
      </w:r>
      <w:proofErr w:type="spellStart"/>
      <w:r>
        <w:t>Idt</w:t>
      </w:r>
      <w:proofErr w:type="spellEnd"/>
      <w:r>
        <w:t xml:space="preserve"> </w:t>
      </w:r>
      <w:proofErr w:type="spellStart"/>
      <w:r>
        <w:t>scholen</w:t>
      </w:r>
      <w:proofErr w:type="spellEnd"/>
      <w:r>
        <w:t xml:space="preserve"> de Pastores vor sich </w:t>
      </w:r>
      <w:proofErr w:type="spellStart"/>
      <w:r>
        <w:t>thom</w:t>
      </w:r>
      <w:proofErr w:type="spellEnd"/>
      <w:r>
        <w:t xml:space="preserve"> weinigsten </w:t>
      </w:r>
      <w:proofErr w:type="spellStart"/>
      <w:r>
        <w:t>desse</w:t>
      </w:r>
      <w:proofErr w:type="spellEnd"/>
      <w:r>
        <w:t xml:space="preserve"> </w:t>
      </w:r>
      <w:proofErr w:type="spellStart"/>
      <w:r>
        <w:t>Bocker</w:t>
      </w:r>
      <w:proofErr w:type="spellEnd"/>
      <w:r>
        <w:t xml:space="preserve"> </w:t>
      </w:r>
      <w:proofErr w:type="spellStart"/>
      <w:r>
        <w:t>hebben</w:t>
      </w:r>
      <w:proofErr w:type="spellEnd"/>
      <w:r>
        <w:t xml:space="preserve">, Biblia </w:t>
      </w:r>
      <w:proofErr w:type="spellStart"/>
      <w:r>
        <w:t>latina</w:t>
      </w:r>
      <w:proofErr w:type="spellEnd"/>
      <w:r>
        <w:t xml:space="preserve">, Catechismum Martini Lutheri, </w:t>
      </w:r>
      <w:proofErr w:type="spellStart"/>
      <w:r>
        <w:t>Locos</w:t>
      </w:r>
      <w:proofErr w:type="spellEnd"/>
      <w:r>
        <w:t xml:space="preserve"> </w:t>
      </w:r>
      <w:proofErr w:type="spellStart"/>
      <w:r>
        <w:t>communes</w:t>
      </w:r>
      <w:proofErr w:type="spellEnd"/>
      <w:r>
        <w:t xml:space="preserve"> Philippi </w:t>
      </w:r>
      <w:proofErr w:type="spellStart"/>
      <w:r>
        <w:t>Melancth</w:t>
      </w:r>
      <w:proofErr w:type="spellEnd"/>
      <w:r>
        <w:t xml:space="preserve">. </w:t>
      </w:r>
      <w:proofErr w:type="spellStart"/>
      <w:r>
        <w:t>Apologiam</w:t>
      </w:r>
      <w:proofErr w:type="spellEnd"/>
      <w:r>
        <w:t xml:space="preserve">, </w:t>
      </w:r>
      <w:proofErr w:type="spellStart"/>
      <w:r>
        <w:t>Postillas</w:t>
      </w:r>
      <w:proofErr w:type="spellEnd"/>
      <w:r>
        <w:t xml:space="preserve"> </w:t>
      </w:r>
      <w:proofErr w:type="spellStart"/>
      <w:r>
        <w:t>Anthonij</w:t>
      </w:r>
      <w:proofErr w:type="spellEnd"/>
      <w:r>
        <w:t xml:space="preserve"> </w:t>
      </w:r>
      <w:proofErr w:type="spellStart"/>
      <w:r>
        <w:t>Corvini</w:t>
      </w:r>
      <w:proofErr w:type="spellEnd"/>
      <w:r>
        <w:t xml:space="preserve">, </w:t>
      </w:r>
      <w:proofErr w:type="spellStart"/>
      <w:r>
        <w:t>Formulam</w:t>
      </w:r>
      <w:proofErr w:type="spellEnd"/>
      <w:r>
        <w:t xml:space="preserve"> </w:t>
      </w:r>
      <w:proofErr w:type="spellStart"/>
      <w:r>
        <w:t>caute</w:t>
      </w:r>
      <w:proofErr w:type="spellEnd"/>
      <w:r>
        <w:t xml:space="preserve"> </w:t>
      </w:r>
      <w:proofErr w:type="spellStart"/>
      <w:r>
        <w:t>loquendi</w:t>
      </w:r>
      <w:proofErr w:type="spellEnd"/>
      <w:r>
        <w:t xml:space="preserve"> de </w:t>
      </w:r>
      <w:proofErr w:type="spellStart"/>
      <w:r>
        <w:t>rebus</w:t>
      </w:r>
      <w:proofErr w:type="spellEnd"/>
      <w:r>
        <w:t xml:space="preserve"> </w:t>
      </w:r>
      <w:proofErr w:type="spellStart"/>
      <w:r>
        <w:t>sacris</w:t>
      </w:r>
      <w:proofErr w:type="spellEnd"/>
      <w:r>
        <w:t xml:space="preserve"> </w:t>
      </w:r>
      <w:proofErr w:type="spellStart"/>
      <w:r>
        <w:t>Doctoris</w:t>
      </w:r>
      <w:proofErr w:type="spellEnd"/>
      <w:r>
        <w:t xml:space="preserve"> </w:t>
      </w:r>
      <w:proofErr w:type="spellStart"/>
      <w:r>
        <w:t>Vrbani</w:t>
      </w:r>
      <w:proofErr w:type="spellEnd"/>
      <w:r>
        <w:t xml:space="preserve"> </w:t>
      </w:r>
      <w:proofErr w:type="spellStart"/>
      <w:r>
        <w:t>Regii</w:t>
      </w:r>
      <w:proofErr w:type="spellEnd"/>
      <w:r>
        <w:t xml:space="preserve">. - </w:t>
      </w:r>
    </w:p>
    <w:p w14:paraId="46685115" w14:textId="2EB10156" w:rsidR="00BC6FF4" w:rsidRDefault="00BC6FF4" w:rsidP="00BC6FF4">
      <w:pPr>
        <w:pStyle w:val="StandardWeb"/>
      </w:pPr>
      <w:r>
        <w:rPr>
          <w:rStyle w:val="Hervorhebung"/>
        </w:rPr>
        <w:t>(Auf der Rückseite steht dann noch: „</w:t>
      </w:r>
      <w:proofErr w:type="spellStart"/>
      <w:r>
        <w:rPr>
          <w:rStyle w:val="Hervorhebung"/>
        </w:rPr>
        <w:t>Kichenordnung</w:t>
      </w:r>
      <w:proofErr w:type="spellEnd"/>
      <w:r>
        <w:rPr>
          <w:rStyle w:val="Hervorhebung"/>
        </w:rPr>
        <w:t xml:space="preserve"> des </w:t>
      </w:r>
      <w:proofErr w:type="spellStart"/>
      <w:r>
        <w:rPr>
          <w:rStyle w:val="Hervorhebung"/>
        </w:rPr>
        <w:t>Stiffts</w:t>
      </w:r>
      <w:proofErr w:type="spellEnd"/>
      <w:r>
        <w:rPr>
          <w:rStyle w:val="Hervorhebung"/>
        </w:rPr>
        <w:t xml:space="preserve"> </w:t>
      </w:r>
      <w:proofErr w:type="spellStart"/>
      <w:r>
        <w:rPr>
          <w:rStyle w:val="Hervorhebung"/>
        </w:rPr>
        <w:t>Ossnabrügk</w:t>
      </w:r>
      <w:proofErr w:type="spellEnd"/>
      <w:r>
        <w:rPr>
          <w:rStyle w:val="Hervorhebung"/>
        </w:rPr>
        <w:t xml:space="preserve"> e tempore </w:t>
      </w:r>
      <w:proofErr w:type="spellStart"/>
      <w:r>
        <w:rPr>
          <w:rStyle w:val="Hervorhebung"/>
        </w:rPr>
        <w:t>Episcop</w:t>
      </w:r>
      <w:proofErr w:type="spellEnd"/>
      <w:r>
        <w:rPr>
          <w:rStyle w:val="Hervorhebung"/>
        </w:rPr>
        <w:t xml:space="preserve">. </w:t>
      </w:r>
      <w:proofErr w:type="spellStart"/>
      <w:r>
        <w:rPr>
          <w:rStyle w:val="Hervorhebung"/>
        </w:rPr>
        <w:t>Francisci</w:t>
      </w:r>
      <w:proofErr w:type="spellEnd"/>
      <w:r>
        <w:rPr>
          <w:rStyle w:val="Hervorhebung"/>
        </w:rPr>
        <w:t xml:space="preserve"> de Waldeck.“)</w:t>
      </w:r>
      <w:r>
        <w:t xml:space="preserve"> </w:t>
      </w:r>
    </w:p>
    <w:p w14:paraId="5FF01D03" w14:textId="578CFAAF" w:rsidR="00BC6FF4" w:rsidRDefault="00BC6FF4" w:rsidP="00BC6FF4">
      <w:pPr>
        <w:spacing w:after="0" w:line="240" w:lineRule="auto"/>
      </w:pPr>
      <w:r>
        <w:br w:type="page"/>
      </w:r>
    </w:p>
    <w:p w14:paraId="5679FF7D" w14:textId="480AC657" w:rsidR="0022039F" w:rsidRDefault="00BC6FF4" w:rsidP="00BC6FF4">
      <w:pPr>
        <w:pStyle w:val="berschrift1"/>
      </w:pPr>
      <w:r>
        <w:t>Briefe</w:t>
      </w:r>
    </w:p>
    <w:p w14:paraId="22B6CDBF" w14:textId="77777777" w:rsidR="00BC6FF4" w:rsidRDefault="00BC6FF4" w:rsidP="00BC6FF4">
      <w:pPr>
        <w:pStyle w:val="berschrift2"/>
      </w:pPr>
      <w:r w:rsidRPr="00BC6FF4">
        <w:t>Schreiben an den Rath von Lübeck</w:t>
      </w:r>
    </w:p>
    <w:p w14:paraId="59FFCEC9" w14:textId="77777777" w:rsidR="00BC6FF4" w:rsidRDefault="00BC6FF4" w:rsidP="00BC6FF4">
      <w:pPr>
        <w:pStyle w:val="StandardWeb"/>
      </w:pPr>
      <w:r>
        <w:rPr>
          <w:rStyle w:val="Fett"/>
        </w:rPr>
        <w:t xml:space="preserve">Ohne Datum, doch ist auf der Rückseite des Briefes bemerkt: </w:t>
      </w:r>
      <w:proofErr w:type="spellStart"/>
      <w:r>
        <w:rPr>
          <w:rStyle w:val="Fett"/>
        </w:rPr>
        <w:t>receptum</w:t>
      </w:r>
      <w:proofErr w:type="spellEnd"/>
      <w:r>
        <w:rPr>
          <w:rStyle w:val="Fett"/>
        </w:rPr>
        <w:t xml:space="preserve"> d. 2. Augusti 1544.</w:t>
      </w:r>
    </w:p>
    <w:p w14:paraId="45ACC9EA" w14:textId="77777777" w:rsidR="00BC6FF4" w:rsidRDefault="00BC6FF4" w:rsidP="00BC6FF4">
      <w:pPr>
        <w:pStyle w:val="StandardWeb"/>
      </w:pPr>
      <w:proofErr w:type="spellStart"/>
      <w:r>
        <w:t>Erbaren</w:t>
      </w:r>
      <w:proofErr w:type="spellEnd"/>
      <w:r>
        <w:t xml:space="preserve"> und </w:t>
      </w:r>
      <w:proofErr w:type="spellStart"/>
      <w:r>
        <w:t>wolwisen</w:t>
      </w:r>
      <w:proofErr w:type="spellEnd"/>
      <w:r>
        <w:t xml:space="preserve"> </w:t>
      </w:r>
      <w:proofErr w:type="spellStart"/>
      <w:r>
        <w:t>gunstigen</w:t>
      </w:r>
      <w:proofErr w:type="spellEnd"/>
      <w:r>
        <w:t xml:space="preserve"> </w:t>
      </w:r>
      <w:proofErr w:type="spellStart"/>
      <w:r>
        <w:t>leuen</w:t>
      </w:r>
      <w:proofErr w:type="spellEnd"/>
      <w:r>
        <w:t xml:space="preserve"> </w:t>
      </w:r>
      <w:proofErr w:type="spellStart"/>
      <w:r>
        <w:t>heren</w:t>
      </w:r>
      <w:proofErr w:type="spellEnd"/>
      <w:r>
        <w:t xml:space="preserve"> </w:t>
      </w:r>
      <w:proofErr w:type="spellStart"/>
      <w:r>
        <w:t>ick</w:t>
      </w:r>
      <w:proofErr w:type="spellEnd"/>
      <w:r>
        <w:t xml:space="preserve"> mach j. e. w. </w:t>
      </w:r>
      <w:proofErr w:type="spellStart"/>
      <w:r>
        <w:t>guder</w:t>
      </w:r>
      <w:proofErr w:type="spellEnd"/>
      <w:r>
        <w:t xml:space="preserve"> </w:t>
      </w:r>
      <w:proofErr w:type="spellStart"/>
      <w:r>
        <w:t>wolmeninge</w:t>
      </w:r>
      <w:proofErr w:type="spellEnd"/>
      <w:r>
        <w:t xml:space="preserve"> nicht bergen wo dat </w:t>
      </w:r>
      <w:proofErr w:type="spellStart"/>
      <w:r>
        <w:t>ick</w:t>
      </w:r>
      <w:proofErr w:type="spellEnd"/>
      <w:r>
        <w:t xml:space="preserve"> </w:t>
      </w:r>
      <w:proofErr w:type="spellStart"/>
      <w:r>
        <w:t>hore</w:t>
      </w:r>
      <w:proofErr w:type="spellEnd"/>
      <w:r>
        <w:t xml:space="preserve"> und </w:t>
      </w:r>
      <w:proofErr w:type="spellStart"/>
      <w:r>
        <w:t>erfare</w:t>
      </w:r>
      <w:proofErr w:type="spellEnd"/>
      <w:r>
        <w:t xml:space="preserve"> dat </w:t>
      </w:r>
      <w:proofErr w:type="spellStart"/>
      <w:r>
        <w:t>idt</w:t>
      </w:r>
      <w:proofErr w:type="spellEnd"/>
      <w:r>
        <w:t xml:space="preserve"> </w:t>
      </w:r>
      <w:proofErr w:type="spellStart"/>
      <w:r>
        <w:t>allenthaluen</w:t>
      </w:r>
      <w:proofErr w:type="spellEnd"/>
      <w:r>
        <w:t xml:space="preserve"> </w:t>
      </w:r>
      <w:proofErr w:type="spellStart"/>
      <w:r>
        <w:t>rochtich</w:t>
      </w:r>
      <w:proofErr w:type="spellEnd"/>
      <w:r>
        <w:t xml:space="preserve"> </w:t>
      </w:r>
      <w:proofErr w:type="spellStart"/>
      <w:r>
        <w:t>is</w:t>
      </w:r>
      <w:proofErr w:type="spellEnd"/>
      <w:r>
        <w:t xml:space="preserve"> </w:t>
      </w:r>
      <w:proofErr w:type="spellStart"/>
      <w:r>
        <w:t>under</w:t>
      </w:r>
      <w:proofErr w:type="spellEnd"/>
      <w:r>
        <w:t xml:space="preserve"> den </w:t>
      </w:r>
      <w:proofErr w:type="spellStart"/>
      <w:r>
        <w:t>borgeren</w:t>
      </w:r>
      <w:proofErr w:type="spellEnd"/>
      <w:r>
        <w:t xml:space="preserve"> dat ein </w:t>
      </w:r>
      <w:proofErr w:type="spellStart"/>
      <w:r>
        <w:t>capittel</w:t>
      </w:r>
      <w:proofErr w:type="spellEnd"/>
      <w:r>
        <w:t xml:space="preserve"> to </w:t>
      </w:r>
      <w:proofErr w:type="spellStart"/>
      <w:r>
        <w:t>Lubeck</w:t>
      </w:r>
      <w:proofErr w:type="spellEnd"/>
      <w:r>
        <w:t xml:space="preserve"> </w:t>
      </w:r>
      <w:proofErr w:type="spellStart"/>
      <w:r>
        <w:t>scole</w:t>
      </w:r>
      <w:proofErr w:type="spellEnd"/>
      <w:r>
        <w:t xml:space="preserve"> </w:t>
      </w:r>
      <w:proofErr w:type="spellStart"/>
      <w:r>
        <w:t>manck</w:t>
      </w:r>
      <w:proofErr w:type="spellEnd"/>
      <w:r>
        <w:t xml:space="preserve"> anderen hart </w:t>
      </w:r>
      <w:proofErr w:type="spellStart"/>
      <w:r>
        <w:t>auer</w:t>
      </w:r>
      <w:proofErr w:type="spellEnd"/>
      <w:r>
        <w:t xml:space="preserve"> </w:t>
      </w:r>
      <w:proofErr w:type="spellStart"/>
      <w:r>
        <w:t>unsen</w:t>
      </w:r>
      <w:proofErr w:type="spellEnd"/>
      <w:r>
        <w:t xml:space="preserve"> </w:t>
      </w:r>
      <w:proofErr w:type="spellStart"/>
      <w:r>
        <w:t>predicanten</w:t>
      </w:r>
      <w:proofErr w:type="spellEnd"/>
      <w:r>
        <w:t xml:space="preserve"> </w:t>
      </w:r>
      <w:proofErr w:type="spellStart"/>
      <w:r>
        <w:t>hir</w:t>
      </w:r>
      <w:proofErr w:type="spellEnd"/>
      <w:r>
        <w:t xml:space="preserve"> to </w:t>
      </w:r>
      <w:proofErr w:type="spellStart"/>
      <w:r>
        <w:t>Lubeke</w:t>
      </w:r>
      <w:proofErr w:type="spellEnd"/>
      <w:r>
        <w:t xml:space="preserve"> </w:t>
      </w:r>
      <w:proofErr w:type="spellStart"/>
      <w:r>
        <w:t>up</w:t>
      </w:r>
      <w:proofErr w:type="spellEnd"/>
      <w:r>
        <w:t xml:space="preserve"> den </w:t>
      </w:r>
      <w:proofErr w:type="spellStart"/>
      <w:r>
        <w:t>geholdene</w:t>
      </w:r>
      <w:proofErr w:type="spellEnd"/>
      <w:r>
        <w:t xml:space="preserve"> </w:t>
      </w:r>
      <w:proofErr w:type="spellStart"/>
      <w:r>
        <w:t>rikes</w:t>
      </w:r>
      <w:proofErr w:type="spellEnd"/>
      <w:r>
        <w:t xml:space="preserve"> </w:t>
      </w:r>
      <w:proofErr w:type="spellStart"/>
      <w:r>
        <w:t>dage</w:t>
      </w:r>
      <w:proofErr w:type="spellEnd"/>
      <w:r>
        <w:t xml:space="preserve"> to </w:t>
      </w:r>
      <w:proofErr w:type="spellStart"/>
      <w:r>
        <w:t>Spir</w:t>
      </w:r>
      <w:proofErr w:type="spellEnd"/>
      <w:r>
        <w:t xml:space="preserve"> </w:t>
      </w:r>
      <w:proofErr w:type="spellStart"/>
      <w:r>
        <w:t>kegen</w:t>
      </w:r>
      <w:proofErr w:type="spellEnd"/>
      <w:r>
        <w:t xml:space="preserve"> </w:t>
      </w:r>
      <w:proofErr w:type="spellStart"/>
      <w:r>
        <w:t>keiserliker</w:t>
      </w:r>
      <w:proofErr w:type="spellEnd"/>
      <w:r>
        <w:t xml:space="preserve"> </w:t>
      </w:r>
      <w:proofErr w:type="spellStart"/>
      <w:r>
        <w:t>maiestet</w:t>
      </w:r>
      <w:proofErr w:type="spellEnd"/>
      <w:r>
        <w:t xml:space="preserve"> und </w:t>
      </w:r>
      <w:proofErr w:type="spellStart"/>
      <w:r>
        <w:t>ock</w:t>
      </w:r>
      <w:proofErr w:type="spellEnd"/>
      <w:r>
        <w:t xml:space="preserve"> </w:t>
      </w:r>
      <w:proofErr w:type="spellStart"/>
      <w:r>
        <w:t>kegen</w:t>
      </w:r>
      <w:proofErr w:type="spellEnd"/>
      <w:r>
        <w:t xml:space="preserve"> </w:t>
      </w:r>
      <w:proofErr w:type="spellStart"/>
      <w:r>
        <w:t>orhen</w:t>
      </w:r>
      <w:proofErr w:type="spellEnd"/>
      <w:r>
        <w:t xml:space="preserve"> </w:t>
      </w:r>
      <w:proofErr w:type="spellStart"/>
      <w:r>
        <w:t>praweste</w:t>
      </w:r>
      <w:proofErr w:type="spellEnd"/>
      <w:r>
        <w:t xml:space="preserve"> </w:t>
      </w:r>
      <w:proofErr w:type="spellStart"/>
      <w:r>
        <w:t>hern</w:t>
      </w:r>
      <w:proofErr w:type="spellEnd"/>
      <w:r>
        <w:t xml:space="preserve"> </w:t>
      </w:r>
      <w:proofErr w:type="spellStart"/>
      <w:r>
        <w:t>Hotfilten</w:t>
      </w:r>
      <w:proofErr w:type="spellEnd"/>
      <w:r>
        <w:t xml:space="preserve"> geklaget </w:t>
      </w:r>
      <w:proofErr w:type="spellStart"/>
      <w:r>
        <w:t>hebben</w:t>
      </w:r>
      <w:proofErr w:type="spellEnd"/>
      <w:r>
        <w:t xml:space="preserve"> als </w:t>
      </w:r>
      <w:proofErr w:type="spellStart"/>
      <w:r>
        <w:t>dede</w:t>
      </w:r>
      <w:proofErr w:type="spellEnd"/>
      <w:r>
        <w:t xml:space="preserve"> </w:t>
      </w:r>
      <w:proofErr w:type="spellStart"/>
      <w:r>
        <w:t>wy</w:t>
      </w:r>
      <w:proofErr w:type="spellEnd"/>
      <w:r>
        <w:t xml:space="preserve"> </w:t>
      </w:r>
      <w:proofErr w:type="spellStart"/>
      <w:r>
        <w:t>deme</w:t>
      </w:r>
      <w:proofErr w:type="spellEnd"/>
      <w:r>
        <w:t xml:space="preserve"> </w:t>
      </w:r>
      <w:proofErr w:type="spellStart"/>
      <w:r>
        <w:t>capittel</w:t>
      </w:r>
      <w:proofErr w:type="spellEnd"/>
      <w:r>
        <w:t xml:space="preserve"> </w:t>
      </w:r>
      <w:proofErr w:type="spellStart"/>
      <w:r>
        <w:t>grotte</w:t>
      </w:r>
      <w:proofErr w:type="spellEnd"/>
      <w:r>
        <w:t xml:space="preserve"> </w:t>
      </w:r>
      <w:proofErr w:type="spellStart"/>
      <w:r>
        <w:t>auerlast</w:t>
      </w:r>
      <w:proofErr w:type="spellEnd"/>
      <w:r>
        <w:t xml:space="preserve"> und </w:t>
      </w:r>
      <w:proofErr w:type="spellStart"/>
      <w:r>
        <w:t>erhe</w:t>
      </w:r>
      <w:proofErr w:type="spellEnd"/>
      <w:r>
        <w:t xml:space="preserve"> </w:t>
      </w:r>
      <w:proofErr w:type="spellStart"/>
      <w:r>
        <w:t>huser</w:t>
      </w:r>
      <w:proofErr w:type="spellEnd"/>
      <w:r>
        <w:t xml:space="preserve"> und </w:t>
      </w:r>
      <w:proofErr w:type="spellStart"/>
      <w:r>
        <w:t>waninge</w:t>
      </w:r>
      <w:proofErr w:type="spellEnd"/>
      <w:r>
        <w:t xml:space="preserve"> </w:t>
      </w:r>
      <w:proofErr w:type="spellStart"/>
      <w:r>
        <w:t>besitten</w:t>
      </w:r>
      <w:proofErr w:type="spellEnd"/>
      <w:r>
        <w:t xml:space="preserve"> dar to </w:t>
      </w:r>
      <w:proofErr w:type="spellStart"/>
      <w:r>
        <w:t>wy</w:t>
      </w:r>
      <w:proofErr w:type="spellEnd"/>
      <w:r>
        <w:t xml:space="preserve"> nicht </w:t>
      </w:r>
      <w:proofErr w:type="spellStart"/>
      <w:r>
        <w:t>gerechtiget</w:t>
      </w:r>
      <w:proofErr w:type="spellEnd"/>
      <w:r>
        <w:t xml:space="preserve"> und wes </w:t>
      </w:r>
      <w:proofErr w:type="spellStart"/>
      <w:r>
        <w:t>solckes</w:t>
      </w:r>
      <w:proofErr w:type="spellEnd"/>
      <w:r>
        <w:t xml:space="preserve"> und </w:t>
      </w:r>
      <w:proofErr w:type="spellStart"/>
      <w:r>
        <w:t>dergeliken</w:t>
      </w:r>
      <w:proofErr w:type="spellEnd"/>
      <w:r>
        <w:t xml:space="preserve"> </w:t>
      </w:r>
      <w:proofErr w:type="spellStart"/>
      <w:r>
        <w:t>klachte</w:t>
      </w:r>
      <w:proofErr w:type="spellEnd"/>
      <w:r>
        <w:t xml:space="preserve"> </w:t>
      </w:r>
      <w:proofErr w:type="spellStart"/>
      <w:r>
        <w:t>mer</w:t>
      </w:r>
      <w:proofErr w:type="spellEnd"/>
      <w:r>
        <w:t xml:space="preserve"> mach sin als </w:t>
      </w:r>
      <w:proofErr w:type="spellStart"/>
      <w:r>
        <w:t>men</w:t>
      </w:r>
      <w:proofErr w:type="spellEnd"/>
      <w:r>
        <w:t xml:space="preserve"> dar </w:t>
      </w:r>
      <w:proofErr w:type="spellStart"/>
      <w:r>
        <w:t>dan</w:t>
      </w:r>
      <w:proofErr w:type="spellEnd"/>
      <w:r>
        <w:t xml:space="preserve"> </w:t>
      </w:r>
      <w:proofErr w:type="spellStart"/>
      <w:r>
        <w:t>offentliken</w:t>
      </w:r>
      <w:proofErr w:type="spellEnd"/>
      <w:r>
        <w:t xml:space="preserve"> </w:t>
      </w:r>
      <w:proofErr w:type="spellStart"/>
      <w:r>
        <w:t>under</w:t>
      </w:r>
      <w:proofErr w:type="spellEnd"/>
      <w:r>
        <w:t xml:space="preserve"> den </w:t>
      </w:r>
      <w:proofErr w:type="spellStart"/>
      <w:r>
        <w:t>borgeren</w:t>
      </w:r>
      <w:proofErr w:type="spellEnd"/>
      <w:r>
        <w:t xml:space="preserve"> van </w:t>
      </w:r>
      <w:proofErr w:type="spellStart"/>
      <w:r>
        <w:t>sche</w:t>
      </w:r>
      <w:proofErr w:type="spellEnd"/>
      <w:r>
        <w:t xml:space="preserve"> </w:t>
      </w:r>
      <w:proofErr w:type="spellStart"/>
      <w:r>
        <w:t>dewile</w:t>
      </w:r>
      <w:proofErr w:type="spellEnd"/>
      <w:r>
        <w:t xml:space="preserve"> </w:t>
      </w:r>
      <w:proofErr w:type="spellStart"/>
      <w:r>
        <w:t>dan</w:t>
      </w:r>
      <w:proofErr w:type="spellEnd"/>
      <w:r>
        <w:t xml:space="preserve"> </w:t>
      </w:r>
      <w:proofErr w:type="spellStart"/>
      <w:r>
        <w:t>ick</w:t>
      </w:r>
      <w:proofErr w:type="spellEnd"/>
      <w:r>
        <w:t xml:space="preserve"> vor </w:t>
      </w:r>
      <w:proofErr w:type="spellStart"/>
      <w:r>
        <w:t>mine</w:t>
      </w:r>
      <w:proofErr w:type="spellEnd"/>
      <w:r>
        <w:t xml:space="preserve"> </w:t>
      </w:r>
      <w:proofErr w:type="spellStart"/>
      <w:r>
        <w:t>persone</w:t>
      </w:r>
      <w:proofErr w:type="spellEnd"/>
      <w:r>
        <w:t xml:space="preserve"> des </w:t>
      </w:r>
      <w:proofErr w:type="spellStart"/>
      <w:r>
        <w:t>gelikes</w:t>
      </w:r>
      <w:proofErr w:type="spellEnd"/>
      <w:r>
        <w:t xml:space="preserve"> </w:t>
      </w:r>
      <w:proofErr w:type="spellStart"/>
      <w:r>
        <w:t>ock</w:t>
      </w:r>
      <w:proofErr w:type="spellEnd"/>
      <w:r>
        <w:t xml:space="preserve"> de anderen </w:t>
      </w:r>
      <w:proofErr w:type="spellStart"/>
      <w:r>
        <w:t>predicanten</w:t>
      </w:r>
      <w:proofErr w:type="spellEnd"/>
      <w:r>
        <w:t xml:space="preserve"> des von </w:t>
      </w:r>
      <w:proofErr w:type="spellStart"/>
      <w:r>
        <w:t>gott</w:t>
      </w:r>
      <w:proofErr w:type="spellEnd"/>
      <w:r>
        <w:t xml:space="preserve"> </w:t>
      </w:r>
      <w:proofErr w:type="spellStart"/>
      <w:r>
        <w:t>almechtich</w:t>
      </w:r>
      <w:proofErr w:type="spellEnd"/>
      <w:r>
        <w:t xml:space="preserve"> und den </w:t>
      </w:r>
      <w:proofErr w:type="spellStart"/>
      <w:r>
        <w:t>werlt</w:t>
      </w:r>
      <w:proofErr w:type="spellEnd"/>
      <w:r>
        <w:t xml:space="preserve"> eine </w:t>
      </w:r>
      <w:proofErr w:type="spellStart"/>
      <w:r>
        <w:t>gude</w:t>
      </w:r>
      <w:proofErr w:type="spellEnd"/>
      <w:r>
        <w:t xml:space="preserve"> </w:t>
      </w:r>
      <w:proofErr w:type="spellStart"/>
      <w:r>
        <w:t>conscientie</w:t>
      </w:r>
      <w:proofErr w:type="spellEnd"/>
      <w:r>
        <w:t xml:space="preserve"> </w:t>
      </w:r>
      <w:proofErr w:type="spellStart"/>
      <w:r>
        <w:t>hebben</w:t>
      </w:r>
      <w:proofErr w:type="spellEnd"/>
      <w:r>
        <w:t xml:space="preserve"> dat </w:t>
      </w:r>
      <w:proofErr w:type="spellStart"/>
      <w:r>
        <w:t>wi</w:t>
      </w:r>
      <w:proofErr w:type="spellEnd"/>
      <w:r>
        <w:t xml:space="preserve"> </w:t>
      </w:r>
      <w:proofErr w:type="spellStart"/>
      <w:r>
        <w:t>desfalles</w:t>
      </w:r>
      <w:proofErr w:type="spellEnd"/>
      <w:r>
        <w:t xml:space="preserve"> </w:t>
      </w:r>
      <w:proofErr w:type="spellStart"/>
      <w:r>
        <w:t>vnsculdich</w:t>
      </w:r>
      <w:proofErr w:type="spellEnd"/>
      <w:r>
        <w:t xml:space="preserve"> </w:t>
      </w:r>
      <w:proofErr w:type="spellStart"/>
      <w:r>
        <w:t>sint</w:t>
      </w:r>
      <w:proofErr w:type="spellEnd"/>
      <w:r>
        <w:t xml:space="preserve"> </w:t>
      </w:r>
      <w:proofErr w:type="spellStart"/>
      <w:r>
        <w:t>vnd</w:t>
      </w:r>
      <w:proofErr w:type="spellEnd"/>
      <w:r>
        <w:t xml:space="preserve"> </w:t>
      </w:r>
      <w:proofErr w:type="spellStart"/>
      <w:r>
        <w:t>konden</w:t>
      </w:r>
      <w:proofErr w:type="spellEnd"/>
      <w:r>
        <w:t xml:space="preserve"> derwegen </w:t>
      </w:r>
      <w:proofErr w:type="spellStart"/>
      <w:r>
        <w:t>solcke</w:t>
      </w:r>
      <w:proofErr w:type="spellEnd"/>
      <w:r>
        <w:t xml:space="preserve"> graue </w:t>
      </w:r>
      <w:proofErr w:type="spellStart"/>
      <w:r>
        <w:t>erdichtede</w:t>
      </w:r>
      <w:proofErr w:type="spellEnd"/>
      <w:r>
        <w:t xml:space="preserve"> falsche </w:t>
      </w:r>
      <w:proofErr w:type="spellStart"/>
      <w:r>
        <w:t>klachte</w:t>
      </w:r>
      <w:proofErr w:type="spellEnd"/>
      <w:r>
        <w:t xml:space="preserve"> des </w:t>
      </w:r>
      <w:proofErr w:type="spellStart"/>
      <w:r>
        <w:t>capittels</w:t>
      </w:r>
      <w:proofErr w:type="spellEnd"/>
      <w:r>
        <w:t xml:space="preserve"> (so </w:t>
      </w:r>
      <w:proofErr w:type="spellStart"/>
      <w:r>
        <w:t>idt</w:t>
      </w:r>
      <w:proofErr w:type="spellEnd"/>
      <w:r>
        <w:t xml:space="preserve"> anders also </w:t>
      </w:r>
      <w:proofErr w:type="spellStart"/>
      <w:r>
        <w:t>is</w:t>
      </w:r>
      <w:proofErr w:type="spellEnd"/>
      <w:r>
        <w:t xml:space="preserve"> wo </w:t>
      </w:r>
      <w:proofErr w:type="spellStart"/>
      <w:r>
        <w:t>vnder</w:t>
      </w:r>
      <w:proofErr w:type="spellEnd"/>
      <w:r>
        <w:t xml:space="preserve"> den </w:t>
      </w:r>
      <w:proofErr w:type="spellStart"/>
      <w:r>
        <w:t>borgeren</w:t>
      </w:r>
      <w:proofErr w:type="spellEnd"/>
      <w:r>
        <w:t xml:space="preserve"> </w:t>
      </w:r>
      <w:proofErr w:type="spellStart"/>
      <w:r>
        <w:t>gesecht</w:t>
      </w:r>
      <w:proofErr w:type="spellEnd"/>
      <w:r>
        <w:t xml:space="preserve"> wart) </w:t>
      </w:r>
      <w:proofErr w:type="spellStart"/>
      <w:r>
        <w:t>wol</w:t>
      </w:r>
      <w:proofErr w:type="spellEnd"/>
      <w:r>
        <w:t xml:space="preserve"> vorachten </w:t>
      </w:r>
      <w:proofErr w:type="spellStart"/>
      <w:r>
        <w:t>vnd</w:t>
      </w:r>
      <w:proofErr w:type="spellEnd"/>
      <w:r>
        <w:t xml:space="preserve"> </w:t>
      </w:r>
      <w:proofErr w:type="spellStart"/>
      <w:r>
        <w:t>geschen</w:t>
      </w:r>
      <w:proofErr w:type="spellEnd"/>
      <w:r>
        <w:t xml:space="preserve"> </w:t>
      </w:r>
      <w:proofErr w:type="spellStart"/>
      <w:r>
        <w:t>laten</w:t>
      </w:r>
      <w:proofErr w:type="spellEnd"/>
      <w:r>
        <w:t xml:space="preserve"> </w:t>
      </w:r>
      <w:proofErr w:type="spellStart"/>
      <w:r>
        <w:t>auerst</w:t>
      </w:r>
      <w:proofErr w:type="spellEnd"/>
      <w:r>
        <w:t xml:space="preserve"> na </w:t>
      </w:r>
      <w:proofErr w:type="spellStart"/>
      <w:r>
        <w:t>deme</w:t>
      </w:r>
      <w:proofErr w:type="spellEnd"/>
      <w:r>
        <w:t xml:space="preserve"> </w:t>
      </w:r>
      <w:proofErr w:type="spellStart"/>
      <w:r>
        <w:t>ick</w:t>
      </w:r>
      <w:proofErr w:type="spellEnd"/>
      <w:r>
        <w:t xml:space="preserve"> </w:t>
      </w:r>
      <w:proofErr w:type="spellStart"/>
      <w:r>
        <w:t>egentliken</w:t>
      </w:r>
      <w:proofErr w:type="spellEnd"/>
      <w:r>
        <w:t xml:space="preserve"> in </w:t>
      </w:r>
      <w:proofErr w:type="spellStart"/>
      <w:r>
        <w:t>erfaringe</w:t>
      </w:r>
      <w:proofErr w:type="spellEnd"/>
      <w:r>
        <w:t xml:space="preserve"> </w:t>
      </w:r>
      <w:proofErr w:type="spellStart"/>
      <w:r>
        <w:t>kame</w:t>
      </w:r>
      <w:proofErr w:type="spellEnd"/>
      <w:r>
        <w:t xml:space="preserve"> dat </w:t>
      </w:r>
      <w:proofErr w:type="spellStart"/>
      <w:r>
        <w:t>solck</w:t>
      </w:r>
      <w:proofErr w:type="spellEnd"/>
      <w:r>
        <w:t xml:space="preserve"> </w:t>
      </w:r>
      <w:proofErr w:type="spellStart"/>
      <w:r>
        <w:t>seggent</w:t>
      </w:r>
      <w:proofErr w:type="spellEnd"/>
      <w:r>
        <w:t xml:space="preserve"> </w:t>
      </w:r>
      <w:proofErr w:type="spellStart"/>
      <w:r>
        <w:t>vnder</w:t>
      </w:r>
      <w:proofErr w:type="spellEnd"/>
      <w:r>
        <w:t xml:space="preserve"> den </w:t>
      </w:r>
      <w:proofErr w:type="spellStart"/>
      <w:r>
        <w:t>gemenen</w:t>
      </w:r>
      <w:proofErr w:type="spellEnd"/>
      <w:r>
        <w:t xml:space="preserve"> </w:t>
      </w:r>
      <w:proofErr w:type="spellStart"/>
      <w:r>
        <w:t>manne</w:t>
      </w:r>
      <w:proofErr w:type="spellEnd"/>
      <w:r>
        <w:t xml:space="preserve"> </w:t>
      </w:r>
      <w:proofErr w:type="spellStart"/>
      <w:r>
        <w:t>daglikes</w:t>
      </w:r>
      <w:proofErr w:type="spellEnd"/>
      <w:r>
        <w:t xml:space="preserve"> to </w:t>
      </w:r>
      <w:proofErr w:type="spellStart"/>
      <w:r>
        <w:t>nympt</w:t>
      </w:r>
      <w:proofErr w:type="spellEnd"/>
      <w:r>
        <w:t xml:space="preserve"> </w:t>
      </w:r>
      <w:proofErr w:type="spellStart"/>
      <w:r>
        <w:t>vnd</w:t>
      </w:r>
      <w:proofErr w:type="spellEnd"/>
      <w:r>
        <w:t xml:space="preserve"> sick wider </w:t>
      </w:r>
      <w:proofErr w:type="spellStart"/>
      <w:r>
        <w:t>vthbredet</w:t>
      </w:r>
      <w:proofErr w:type="spellEnd"/>
      <w:r>
        <w:t xml:space="preserve"> so </w:t>
      </w:r>
      <w:proofErr w:type="spellStart"/>
      <w:r>
        <w:t>hebbe</w:t>
      </w:r>
      <w:proofErr w:type="spellEnd"/>
      <w:r>
        <w:t xml:space="preserve"> </w:t>
      </w:r>
      <w:proofErr w:type="spellStart"/>
      <w:r>
        <w:t>ick</w:t>
      </w:r>
      <w:proofErr w:type="spellEnd"/>
      <w:r>
        <w:t xml:space="preserve"> van </w:t>
      </w:r>
      <w:proofErr w:type="spellStart"/>
      <w:r>
        <w:t>ampts</w:t>
      </w:r>
      <w:proofErr w:type="spellEnd"/>
      <w:r>
        <w:t xml:space="preserve"> wegen vor </w:t>
      </w:r>
      <w:proofErr w:type="spellStart"/>
      <w:r>
        <w:t>mine</w:t>
      </w:r>
      <w:proofErr w:type="spellEnd"/>
      <w:r>
        <w:t xml:space="preserve"> </w:t>
      </w:r>
      <w:proofErr w:type="spellStart"/>
      <w:r>
        <w:t>persone</w:t>
      </w:r>
      <w:proofErr w:type="spellEnd"/>
      <w:r>
        <w:t xml:space="preserve"> </w:t>
      </w:r>
      <w:proofErr w:type="spellStart"/>
      <w:r>
        <w:t>solcks</w:t>
      </w:r>
      <w:proofErr w:type="spellEnd"/>
      <w:r>
        <w:t xml:space="preserve"> j. e. w. </w:t>
      </w:r>
      <w:proofErr w:type="spellStart"/>
      <w:r>
        <w:t>guder</w:t>
      </w:r>
      <w:proofErr w:type="spellEnd"/>
      <w:r>
        <w:t xml:space="preserve"> </w:t>
      </w:r>
      <w:proofErr w:type="spellStart"/>
      <w:r>
        <w:t>wolmeninge</w:t>
      </w:r>
      <w:proofErr w:type="spellEnd"/>
      <w:r>
        <w:t xml:space="preserve"> </w:t>
      </w:r>
      <w:proofErr w:type="spellStart"/>
      <w:r>
        <w:t>wolden</w:t>
      </w:r>
      <w:proofErr w:type="spellEnd"/>
      <w:r>
        <w:t xml:space="preserve"> vormelden </w:t>
      </w:r>
      <w:proofErr w:type="spellStart"/>
      <w:r>
        <w:t>vnd</w:t>
      </w:r>
      <w:proofErr w:type="spellEnd"/>
      <w:r>
        <w:t xml:space="preserve"> </w:t>
      </w:r>
      <w:proofErr w:type="spellStart"/>
      <w:r>
        <w:t>antogen</w:t>
      </w:r>
      <w:proofErr w:type="spellEnd"/>
      <w:r>
        <w:t xml:space="preserve"> </w:t>
      </w:r>
      <w:proofErr w:type="spellStart"/>
      <w:r>
        <w:t>fruntlick</w:t>
      </w:r>
      <w:proofErr w:type="spellEnd"/>
      <w:r>
        <w:t xml:space="preserve"> </w:t>
      </w:r>
      <w:proofErr w:type="spellStart"/>
      <w:r>
        <w:t>biddende</w:t>
      </w:r>
      <w:proofErr w:type="spellEnd"/>
      <w:r>
        <w:t xml:space="preserve"> </w:t>
      </w:r>
      <w:proofErr w:type="spellStart"/>
      <w:r>
        <w:t>idt</w:t>
      </w:r>
      <w:proofErr w:type="spellEnd"/>
      <w:r>
        <w:t xml:space="preserve"> </w:t>
      </w:r>
      <w:proofErr w:type="spellStart"/>
      <w:r>
        <w:t>wille</w:t>
      </w:r>
      <w:proofErr w:type="spellEnd"/>
      <w:r>
        <w:t xml:space="preserve"> j. e. w. </w:t>
      </w:r>
      <w:proofErr w:type="spellStart"/>
      <w:r>
        <w:t>hir</w:t>
      </w:r>
      <w:proofErr w:type="spellEnd"/>
      <w:r>
        <w:t xml:space="preserve"> to </w:t>
      </w:r>
      <w:proofErr w:type="spellStart"/>
      <w:r>
        <w:t>tiden</w:t>
      </w:r>
      <w:proofErr w:type="spellEnd"/>
      <w:r>
        <w:t xml:space="preserve"> ein </w:t>
      </w:r>
      <w:proofErr w:type="spellStart"/>
      <w:r>
        <w:t>insehendt</w:t>
      </w:r>
      <w:proofErr w:type="spellEnd"/>
      <w:r>
        <w:t xml:space="preserve"> </w:t>
      </w:r>
      <w:proofErr w:type="spellStart"/>
      <w:r>
        <w:t>don</w:t>
      </w:r>
      <w:proofErr w:type="spellEnd"/>
      <w:r>
        <w:t xml:space="preserve"> </w:t>
      </w:r>
      <w:proofErr w:type="spellStart"/>
      <w:r>
        <w:t>vp</w:t>
      </w:r>
      <w:proofErr w:type="spellEnd"/>
      <w:r>
        <w:t xml:space="preserve"> dat nicht </w:t>
      </w:r>
      <w:proofErr w:type="spellStart"/>
      <w:r>
        <w:t>etwanein</w:t>
      </w:r>
      <w:proofErr w:type="spellEnd"/>
      <w:r>
        <w:t xml:space="preserve"> </w:t>
      </w:r>
      <w:proofErr w:type="spellStart"/>
      <w:r>
        <w:t>argers</w:t>
      </w:r>
      <w:proofErr w:type="spellEnd"/>
      <w:r>
        <w:t xml:space="preserve"> dar </w:t>
      </w:r>
      <w:proofErr w:type="spellStart"/>
      <w:r>
        <w:t>vth</w:t>
      </w:r>
      <w:proofErr w:type="spellEnd"/>
      <w:r>
        <w:t xml:space="preserve"> mochte </w:t>
      </w:r>
      <w:proofErr w:type="spellStart"/>
      <w:r>
        <w:t>vororsaket</w:t>
      </w:r>
      <w:proofErr w:type="spellEnd"/>
      <w:r>
        <w:t xml:space="preserve"> werden und </w:t>
      </w:r>
      <w:proofErr w:type="spellStart"/>
      <w:r>
        <w:t>ick</w:t>
      </w:r>
      <w:proofErr w:type="spellEnd"/>
      <w:r>
        <w:t xml:space="preserve"> achte </w:t>
      </w:r>
      <w:proofErr w:type="spellStart"/>
      <w:r>
        <w:t>derhalven</w:t>
      </w:r>
      <w:proofErr w:type="spellEnd"/>
      <w:r>
        <w:t xml:space="preserve"> </w:t>
      </w:r>
      <w:proofErr w:type="spellStart"/>
      <w:r>
        <w:t>nodich</w:t>
      </w:r>
      <w:proofErr w:type="spellEnd"/>
      <w:r>
        <w:t xml:space="preserve"> to sin dat </w:t>
      </w:r>
      <w:proofErr w:type="spellStart"/>
      <w:r>
        <w:t>solcks</w:t>
      </w:r>
      <w:proofErr w:type="spellEnd"/>
      <w:r>
        <w:t xml:space="preserve"> ein </w:t>
      </w:r>
      <w:proofErr w:type="spellStart"/>
      <w:r>
        <w:t>erbar</w:t>
      </w:r>
      <w:proofErr w:type="spellEnd"/>
      <w:r>
        <w:t xml:space="preserve"> </w:t>
      </w:r>
      <w:proofErr w:type="spellStart"/>
      <w:r>
        <w:t>radt</w:t>
      </w:r>
      <w:proofErr w:type="spellEnd"/>
      <w:r>
        <w:t xml:space="preserve"> den </w:t>
      </w:r>
      <w:proofErr w:type="spellStart"/>
      <w:r>
        <w:t>capittel</w:t>
      </w:r>
      <w:proofErr w:type="spellEnd"/>
      <w:r>
        <w:t xml:space="preserve"> </w:t>
      </w:r>
      <w:proofErr w:type="spellStart"/>
      <w:r>
        <w:t>tom</w:t>
      </w:r>
      <w:proofErr w:type="spellEnd"/>
      <w:r>
        <w:t xml:space="preserve"> </w:t>
      </w:r>
      <w:proofErr w:type="spellStart"/>
      <w:r>
        <w:t>weinigesten</w:t>
      </w:r>
      <w:proofErr w:type="spellEnd"/>
      <w:r>
        <w:t xml:space="preserve"> </w:t>
      </w:r>
      <w:proofErr w:type="spellStart"/>
      <w:r>
        <w:t>antogen</w:t>
      </w:r>
      <w:proofErr w:type="spellEnd"/>
      <w:r>
        <w:t xml:space="preserve"> </w:t>
      </w:r>
      <w:proofErr w:type="spellStart"/>
      <w:r>
        <w:t>late</w:t>
      </w:r>
      <w:proofErr w:type="spellEnd"/>
      <w:r>
        <w:t xml:space="preserve">, </w:t>
      </w:r>
      <w:proofErr w:type="spellStart"/>
      <w:r>
        <w:t>ock</w:t>
      </w:r>
      <w:proofErr w:type="spellEnd"/>
      <w:r>
        <w:t xml:space="preserve"> dat </w:t>
      </w:r>
      <w:proofErr w:type="spellStart"/>
      <w:r>
        <w:t>men</w:t>
      </w:r>
      <w:proofErr w:type="spellEnd"/>
      <w:r>
        <w:t xml:space="preserve"> </w:t>
      </w:r>
      <w:proofErr w:type="spellStart"/>
      <w:r>
        <w:t>ernstliken</w:t>
      </w:r>
      <w:proofErr w:type="spellEnd"/>
      <w:r>
        <w:t xml:space="preserve"> dar van mit ein handele, </w:t>
      </w:r>
      <w:proofErr w:type="spellStart"/>
      <w:r>
        <w:t>wente</w:t>
      </w:r>
      <w:proofErr w:type="spellEnd"/>
      <w:r>
        <w:t xml:space="preserve"> se </w:t>
      </w:r>
      <w:proofErr w:type="spellStart"/>
      <w:r>
        <w:t>werdent</w:t>
      </w:r>
      <w:proofErr w:type="spellEnd"/>
      <w:r>
        <w:t xml:space="preserve"> dar nicht bi </w:t>
      </w:r>
      <w:proofErr w:type="spellStart"/>
      <w:r>
        <w:t>bliven</w:t>
      </w:r>
      <w:proofErr w:type="spellEnd"/>
      <w:r>
        <w:t xml:space="preserve"> </w:t>
      </w:r>
      <w:proofErr w:type="spellStart"/>
      <w:r>
        <w:t>laten</w:t>
      </w:r>
      <w:proofErr w:type="spellEnd"/>
      <w:r>
        <w:t xml:space="preserve"> sondern werden der </w:t>
      </w:r>
      <w:proofErr w:type="spellStart"/>
      <w:r>
        <w:t>geliken</w:t>
      </w:r>
      <w:proofErr w:type="spellEnd"/>
      <w:r>
        <w:t xml:space="preserve"> </w:t>
      </w:r>
      <w:proofErr w:type="spellStart"/>
      <w:r>
        <w:t>practiken</w:t>
      </w:r>
      <w:proofErr w:type="spellEnd"/>
      <w:r>
        <w:t xml:space="preserve"> </w:t>
      </w:r>
      <w:proofErr w:type="spellStart"/>
      <w:r>
        <w:t>wol</w:t>
      </w:r>
      <w:proofErr w:type="spellEnd"/>
      <w:r>
        <w:t xml:space="preserve"> </w:t>
      </w:r>
      <w:proofErr w:type="spellStart"/>
      <w:r>
        <w:t>mer</w:t>
      </w:r>
      <w:proofErr w:type="spellEnd"/>
      <w:r>
        <w:t xml:space="preserve"> </w:t>
      </w:r>
      <w:proofErr w:type="spellStart"/>
      <w:r>
        <w:t>spelen</w:t>
      </w:r>
      <w:proofErr w:type="spellEnd"/>
      <w:r>
        <w:t xml:space="preserve"> </w:t>
      </w:r>
      <w:proofErr w:type="spellStart"/>
      <w:r>
        <w:t>alse</w:t>
      </w:r>
      <w:proofErr w:type="spellEnd"/>
      <w:r>
        <w:t xml:space="preserve"> se dar </w:t>
      </w:r>
      <w:proofErr w:type="spellStart"/>
      <w:r>
        <w:t>bether</w:t>
      </w:r>
      <w:proofErr w:type="spellEnd"/>
      <w:r>
        <w:t xml:space="preserve"> to </w:t>
      </w:r>
      <w:proofErr w:type="spellStart"/>
      <w:r>
        <w:t>gedan</w:t>
      </w:r>
      <w:proofErr w:type="spellEnd"/>
      <w:r>
        <w:t xml:space="preserve"> </w:t>
      </w:r>
      <w:proofErr w:type="spellStart"/>
      <w:r>
        <w:t>hebben</w:t>
      </w:r>
      <w:proofErr w:type="spellEnd"/>
      <w:r>
        <w:t xml:space="preserve">, </w:t>
      </w:r>
      <w:proofErr w:type="spellStart"/>
      <w:r>
        <w:t>jck</w:t>
      </w:r>
      <w:proofErr w:type="spellEnd"/>
      <w:r>
        <w:t xml:space="preserve"> vor </w:t>
      </w:r>
      <w:proofErr w:type="spellStart"/>
      <w:r>
        <w:t>mine</w:t>
      </w:r>
      <w:proofErr w:type="spellEnd"/>
      <w:r>
        <w:t xml:space="preserve"> </w:t>
      </w:r>
      <w:proofErr w:type="spellStart"/>
      <w:r>
        <w:t>persone</w:t>
      </w:r>
      <w:proofErr w:type="spellEnd"/>
      <w:r>
        <w:t xml:space="preserve"> bin des </w:t>
      </w:r>
      <w:proofErr w:type="spellStart"/>
      <w:r>
        <w:t>averbodich</w:t>
      </w:r>
      <w:proofErr w:type="spellEnd"/>
      <w:r>
        <w:t xml:space="preserve"> dat </w:t>
      </w:r>
      <w:proofErr w:type="spellStart"/>
      <w:r>
        <w:t>ick</w:t>
      </w:r>
      <w:proofErr w:type="spellEnd"/>
      <w:r>
        <w:t xml:space="preserve"> beide </w:t>
      </w:r>
      <w:proofErr w:type="spellStart"/>
      <w:r>
        <w:t>miner</w:t>
      </w:r>
      <w:proofErr w:type="spellEnd"/>
      <w:r>
        <w:t xml:space="preserve"> </w:t>
      </w:r>
      <w:proofErr w:type="spellStart"/>
      <w:r>
        <w:t>waninge</w:t>
      </w:r>
      <w:proofErr w:type="spellEnd"/>
      <w:r>
        <w:t xml:space="preserve"> und </w:t>
      </w:r>
      <w:proofErr w:type="spellStart"/>
      <w:r>
        <w:t>ampts</w:t>
      </w:r>
      <w:proofErr w:type="spellEnd"/>
      <w:r>
        <w:t xml:space="preserve"> </w:t>
      </w:r>
      <w:proofErr w:type="spellStart"/>
      <w:r>
        <w:t>halven</w:t>
      </w:r>
      <w:proofErr w:type="spellEnd"/>
      <w:r>
        <w:t xml:space="preserve"> dem </w:t>
      </w:r>
      <w:proofErr w:type="spellStart"/>
      <w:r>
        <w:t>capittel</w:t>
      </w:r>
      <w:proofErr w:type="spellEnd"/>
      <w:r>
        <w:t xml:space="preserve"> erstes </w:t>
      </w:r>
      <w:proofErr w:type="spellStart"/>
      <w:r>
        <w:t>dages</w:t>
      </w:r>
      <w:proofErr w:type="spellEnd"/>
      <w:r>
        <w:t xml:space="preserve"> gerne </w:t>
      </w:r>
      <w:proofErr w:type="spellStart"/>
      <w:r>
        <w:t>wiken</w:t>
      </w:r>
      <w:proofErr w:type="spellEnd"/>
      <w:r>
        <w:t xml:space="preserve"> </w:t>
      </w:r>
      <w:proofErr w:type="spellStart"/>
      <w:r>
        <w:t>wil</w:t>
      </w:r>
      <w:proofErr w:type="spellEnd"/>
      <w:r>
        <w:t xml:space="preserve"> so ferne se dem </w:t>
      </w:r>
      <w:proofErr w:type="spellStart"/>
      <w:r>
        <w:t>ampte</w:t>
      </w:r>
      <w:proofErr w:type="spellEnd"/>
      <w:r>
        <w:t xml:space="preserve"> und </w:t>
      </w:r>
      <w:proofErr w:type="spellStart"/>
      <w:r>
        <w:t>arbeide</w:t>
      </w:r>
      <w:proofErr w:type="spellEnd"/>
      <w:r>
        <w:t xml:space="preserve"> dat </w:t>
      </w:r>
      <w:proofErr w:type="spellStart"/>
      <w:r>
        <w:t>ick</w:t>
      </w:r>
      <w:proofErr w:type="spellEnd"/>
      <w:r>
        <w:t xml:space="preserve"> </w:t>
      </w:r>
      <w:proofErr w:type="spellStart"/>
      <w:r>
        <w:t>dho</w:t>
      </w:r>
      <w:proofErr w:type="spellEnd"/>
      <w:r>
        <w:t xml:space="preserve"> willen </w:t>
      </w:r>
      <w:proofErr w:type="spellStart"/>
      <w:r>
        <w:t>vorstan</w:t>
      </w:r>
      <w:proofErr w:type="spellEnd"/>
      <w:r>
        <w:t xml:space="preserve"> als </w:t>
      </w:r>
      <w:proofErr w:type="spellStart"/>
      <w:r>
        <w:t>idt</w:t>
      </w:r>
      <w:proofErr w:type="spellEnd"/>
      <w:r>
        <w:t xml:space="preserve"> vor </w:t>
      </w:r>
      <w:proofErr w:type="spellStart"/>
      <w:r>
        <w:t>gott</w:t>
      </w:r>
      <w:proofErr w:type="spellEnd"/>
      <w:r>
        <w:t xml:space="preserve"> und den luden recht </w:t>
      </w:r>
      <w:proofErr w:type="spellStart"/>
      <w:r>
        <w:t>is</w:t>
      </w:r>
      <w:proofErr w:type="spellEnd"/>
      <w:r>
        <w:t xml:space="preserve"> des </w:t>
      </w:r>
      <w:proofErr w:type="spellStart"/>
      <w:r>
        <w:t>geliken</w:t>
      </w:r>
      <w:proofErr w:type="spellEnd"/>
      <w:r>
        <w:t xml:space="preserve"> </w:t>
      </w:r>
      <w:proofErr w:type="spellStart"/>
      <w:r>
        <w:t>aachte</w:t>
      </w:r>
      <w:proofErr w:type="spellEnd"/>
      <w:r>
        <w:t xml:space="preserve"> </w:t>
      </w:r>
      <w:proofErr w:type="spellStart"/>
      <w:r>
        <w:t>ick</w:t>
      </w:r>
      <w:proofErr w:type="spellEnd"/>
      <w:r>
        <w:t xml:space="preserve"> werden </w:t>
      </w:r>
      <w:proofErr w:type="spellStart"/>
      <w:r>
        <w:t>ock</w:t>
      </w:r>
      <w:proofErr w:type="spellEnd"/>
      <w:r>
        <w:t xml:space="preserve"> de anderen </w:t>
      </w:r>
      <w:proofErr w:type="spellStart"/>
      <w:r>
        <w:t>pastoren</w:t>
      </w:r>
      <w:proofErr w:type="spellEnd"/>
      <w:r>
        <w:t xml:space="preserve"> und </w:t>
      </w:r>
      <w:proofErr w:type="spellStart"/>
      <w:r>
        <w:t>predicanten</w:t>
      </w:r>
      <w:proofErr w:type="spellEnd"/>
      <w:r>
        <w:t xml:space="preserve"> </w:t>
      </w:r>
      <w:proofErr w:type="spellStart"/>
      <w:r>
        <w:t>wol</w:t>
      </w:r>
      <w:proofErr w:type="spellEnd"/>
      <w:r>
        <w:t xml:space="preserve"> gesinnet sin </w:t>
      </w:r>
      <w:proofErr w:type="spellStart"/>
      <w:r>
        <w:t>overst</w:t>
      </w:r>
      <w:proofErr w:type="spellEnd"/>
      <w:r>
        <w:t xml:space="preserve"> na </w:t>
      </w:r>
      <w:proofErr w:type="spellStart"/>
      <w:r>
        <w:t>deme</w:t>
      </w:r>
      <w:proofErr w:type="spellEnd"/>
      <w:r>
        <w:t xml:space="preserve"> de </w:t>
      </w:r>
      <w:proofErr w:type="spellStart"/>
      <w:r>
        <w:t>vam</w:t>
      </w:r>
      <w:proofErr w:type="spellEnd"/>
      <w:r>
        <w:t xml:space="preserve"> </w:t>
      </w:r>
      <w:proofErr w:type="spellStart"/>
      <w:r>
        <w:t>capittel</w:t>
      </w:r>
      <w:proofErr w:type="spellEnd"/>
      <w:r>
        <w:t xml:space="preserve"> </w:t>
      </w:r>
      <w:proofErr w:type="spellStart"/>
      <w:r>
        <w:t>nene</w:t>
      </w:r>
      <w:proofErr w:type="spellEnd"/>
      <w:r>
        <w:t xml:space="preserve"> rechte </w:t>
      </w:r>
      <w:proofErr w:type="spellStart"/>
      <w:r>
        <w:t>kercken</w:t>
      </w:r>
      <w:proofErr w:type="spellEnd"/>
      <w:r>
        <w:t xml:space="preserve"> </w:t>
      </w:r>
      <w:proofErr w:type="spellStart"/>
      <w:r>
        <w:t>ampte</w:t>
      </w:r>
      <w:proofErr w:type="spellEnd"/>
      <w:r>
        <w:t xml:space="preserve"> willen </w:t>
      </w:r>
      <w:proofErr w:type="spellStart"/>
      <w:r>
        <w:t>yffte</w:t>
      </w:r>
      <w:proofErr w:type="spellEnd"/>
      <w:r>
        <w:t xml:space="preserve"> </w:t>
      </w:r>
      <w:proofErr w:type="spellStart"/>
      <w:r>
        <w:t>konen</w:t>
      </w:r>
      <w:proofErr w:type="spellEnd"/>
      <w:r>
        <w:t xml:space="preserve"> </w:t>
      </w:r>
      <w:proofErr w:type="spellStart"/>
      <w:r>
        <w:t>don</w:t>
      </w:r>
      <w:proofErr w:type="spellEnd"/>
      <w:r>
        <w:t xml:space="preserve"> </w:t>
      </w:r>
      <w:proofErr w:type="spellStart"/>
      <w:r>
        <w:t>ock</w:t>
      </w:r>
      <w:proofErr w:type="spellEnd"/>
      <w:r>
        <w:t xml:space="preserve"> na </w:t>
      </w:r>
      <w:proofErr w:type="spellStart"/>
      <w:r>
        <w:t>erhen</w:t>
      </w:r>
      <w:proofErr w:type="spellEnd"/>
      <w:r>
        <w:t xml:space="preserve"> </w:t>
      </w:r>
      <w:proofErr w:type="spellStart"/>
      <w:r>
        <w:t>egen</w:t>
      </w:r>
      <w:proofErr w:type="spellEnd"/>
      <w:r>
        <w:t xml:space="preserve"> </w:t>
      </w:r>
      <w:proofErr w:type="spellStart"/>
      <w:r>
        <w:t>olden</w:t>
      </w:r>
      <w:proofErr w:type="spellEnd"/>
      <w:r>
        <w:t xml:space="preserve"> </w:t>
      </w:r>
      <w:proofErr w:type="spellStart"/>
      <w:r>
        <w:t>gebruke</w:t>
      </w:r>
      <w:proofErr w:type="spellEnd"/>
      <w:r>
        <w:t xml:space="preserve"> so </w:t>
      </w:r>
      <w:proofErr w:type="spellStart"/>
      <w:r>
        <w:t>konde</w:t>
      </w:r>
      <w:proofErr w:type="spellEnd"/>
      <w:r>
        <w:t xml:space="preserve"> </w:t>
      </w:r>
      <w:proofErr w:type="spellStart"/>
      <w:r>
        <w:t>ick</w:t>
      </w:r>
      <w:proofErr w:type="spellEnd"/>
      <w:r>
        <w:t xml:space="preserve"> </w:t>
      </w:r>
      <w:proofErr w:type="spellStart"/>
      <w:r>
        <w:t>wol</w:t>
      </w:r>
      <w:proofErr w:type="spellEnd"/>
      <w:r>
        <w:t xml:space="preserve"> </w:t>
      </w:r>
      <w:proofErr w:type="spellStart"/>
      <w:r>
        <w:t>liden</w:t>
      </w:r>
      <w:proofErr w:type="spellEnd"/>
      <w:r>
        <w:t xml:space="preserve"> </w:t>
      </w:r>
      <w:proofErr w:type="spellStart"/>
      <w:r>
        <w:t>leven</w:t>
      </w:r>
      <w:proofErr w:type="spellEnd"/>
      <w:r>
        <w:t xml:space="preserve"> </w:t>
      </w:r>
      <w:proofErr w:type="spellStart"/>
      <w:r>
        <w:t>heren</w:t>
      </w:r>
      <w:proofErr w:type="spellEnd"/>
      <w:r>
        <w:t xml:space="preserve"> dat ein </w:t>
      </w:r>
      <w:proofErr w:type="spellStart"/>
      <w:r>
        <w:t>capittel</w:t>
      </w:r>
      <w:proofErr w:type="spellEnd"/>
      <w:r>
        <w:t xml:space="preserve"> </w:t>
      </w:r>
      <w:proofErr w:type="spellStart"/>
      <w:r>
        <w:t>my</w:t>
      </w:r>
      <w:proofErr w:type="spellEnd"/>
      <w:r>
        <w:t xml:space="preserve"> und de anderen </w:t>
      </w:r>
      <w:proofErr w:type="spellStart"/>
      <w:r>
        <w:t>predicanten</w:t>
      </w:r>
      <w:proofErr w:type="spellEnd"/>
      <w:r>
        <w:t xml:space="preserve"> </w:t>
      </w:r>
      <w:proofErr w:type="spellStart"/>
      <w:r>
        <w:t>unangegeven</w:t>
      </w:r>
      <w:proofErr w:type="spellEnd"/>
      <w:r>
        <w:t xml:space="preserve"> </w:t>
      </w:r>
      <w:proofErr w:type="spellStart"/>
      <w:r>
        <w:t>lete</w:t>
      </w:r>
      <w:proofErr w:type="spellEnd"/>
      <w:r>
        <w:t xml:space="preserve"> </w:t>
      </w:r>
      <w:proofErr w:type="spellStart"/>
      <w:r>
        <w:t>edder</w:t>
      </w:r>
      <w:proofErr w:type="spellEnd"/>
      <w:r>
        <w:t xml:space="preserve"> so en wes </w:t>
      </w:r>
      <w:proofErr w:type="spellStart"/>
      <w:r>
        <w:t>up</w:t>
      </w:r>
      <w:proofErr w:type="spellEnd"/>
      <w:r>
        <w:t xml:space="preserve"> uns </w:t>
      </w:r>
      <w:proofErr w:type="spellStart"/>
      <w:r>
        <w:t>mangelde</w:t>
      </w:r>
      <w:proofErr w:type="spellEnd"/>
      <w:r>
        <w:t xml:space="preserve"> dat </w:t>
      </w:r>
      <w:proofErr w:type="spellStart"/>
      <w:r>
        <w:t>men</w:t>
      </w:r>
      <w:proofErr w:type="spellEnd"/>
      <w:r>
        <w:t xml:space="preserve"> uns </w:t>
      </w:r>
      <w:proofErr w:type="spellStart"/>
      <w:r>
        <w:t>tor</w:t>
      </w:r>
      <w:proofErr w:type="spellEnd"/>
      <w:r>
        <w:t xml:space="preserve"> </w:t>
      </w:r>
      <w:proofErr w:type="spellStart"/>
      <w:r>
        <w:t>iegenantwort</w:t>
      </w:r>
      <w:proofErr w:type="spellEnd"/>
      <w:r>
        <w:t xml:space="preserve"> kamen </w:t>
      </w:r>
      <w:proofErr w:type="spellStart"/>
      <w:r>
        <w:t>lete</w:t>
      </w:r>
      <w:proofErr w:type="spellEnd"/>
      <w:r>
        <w:t xml:space="preserve"> </w:t>
      </w:r>
      <w:proofErr w:type="spellStart"/>
      <w:r>
        <w:t>jck</w:t>
      </w:r>
      <w:proofErr w:type="spellEnd"/>
      <w:r>
        <w:t xml:space="preserve"> </w:t>
      </w:r>
      <w:proofErr w:type="spellStart"/>
      <w:r>
        <w:t>wolde</w:t>
      </w:r>
      <w:proofErr w:type="spellEnd"/>
      <w:r>
        <w:t xml:space="preserve"> und </w:t>
      </w:r>
      <w:proofErr w:type="spellStart"/>
      <w:r>
        <w:t>begerde</w:t>
      </w:r>
      <w:proofErr w:type="spellEnd"/>
      <w:r>
        <w:t xml:space="preserve"> van </w:t>
      </w:r>
      <w:proofErr w:type="spellStart"/>
      <w:r>
        <w:t>gades</w:t>
      </w:r>
      <w:proofErr w:type="spellEnd"/>
      <w:r>
        <w:t xml:space="preserve"> wegen dat </w:t>
      </w:r>
      <w:proofErr w:type="spellStart"/>
      <w:r>
        <w:t>ick</w:t>
      </w:r>
      <w:proofErr w:type="spellEnd"/>
      <w:r>
        <w:t xml:space="preserve"> von </w:t>
      </w:r>
      <w:proofErr w:type="spellStart"/>
      <w:r>
        <w:t>keiserlike</w:t>
      </w:r>
      <w:proofErr w:type="spellEnd"/>
      <w:r>
        <w:t xml:space="preserve"> </w:t>
      </w:r>
      <w:proofErr w:type="spellStart"/>
      <w:r>
        <w:t>maiestet</w:t>
      </w:r>
      <w:proofErr w:type="spellEnd"/>
      <w:r>
        <w:t xml:space="preserve"> </w:t>
      </w:r>
      <w:proofErr w:type="spellStart"/>
      <w:r>
        <w:t>yffte</w:t>
      </w:r>
      <w:proofErr w:type="spellEnd"/>
      <w:r>
        <w:t xml:space="preserve"> vor </w:t>
      </w:r>
      <w:proofErr w:type="spellStart"/>
      <w:r>
        <w:t>eren</w:t>
      </w:r>
      <w:proofErr w:type="spellEnd"/>
      <w:r>
        <w:t xml:space="preserve"> </w:t>
      </w:r>
      <w:proofErr w:type="spellStart"/>
      <w:r>
        <w:t>prawesthe</w:t>
      </w:r>
      <w:proofErr w:type="spellEnd"/>
      <w:r>
        <w:t xml:space="preserve"> </w:t>
      </w:r>
      <w:proofErr w:type="spellStart"/>
      <w:r>
        <w:t>hern</w:t>
      </w:r>
      <w:proofErr w:type="spellEnd"/>
      <w:r>
        <w:t xml:space="preserve"> </w:t>
      </w:r>
      <w:proofErr w:type="spellStart"/>
      <w:r>
        <w:t>Hottfilten</w:t>
      </w:r>
      <w:proofErr w:type="spellEnd"/>
      <w:r>
        <w:t xml:space="preserve"> </w:t>
      </w:r>
      <w:proofErr w:type="spellStart"/>
      <w:r>
        <w:t>my</w:t>
      </w:r>
      <w:proofErr w:type="spellEnd"/>
      <w:r>
        <w:t xml:space="preserve"> mochte des </w:t>
      </w:r>
      <w:proofErr w:type="spellStart"/>
      <w:r>
        <w:t>falles</w:t>
      </w:r>
      <w:proofErr w:type="spellEnd"/>
      <w:r>
        <w:t xml:space="preserve"> </w:t>
      </w:r>
      <w:proofErr w:type="spellStart"/>
      <w:r>
        <w:t>scryfftlick</w:t>
      </w:r>
      <w:proofErr w:type="spellEnd"/>
      <w:r>
        <w:t xml:space="preserve"> </w:t>
      </w:r>
      <w:proofErr w:type="spellStart"/>
      <w:r>
        <w:t>edder</w:t>
      </w:r>
      <w:proofErr w:type="spellEnd"/>
      <w:r>
        <w:t xml:space="preserve"> </w:t>
      </w:r>
      <w:proofErr w:type="spellStart"/>
      <w:r>
        <w:t>muntlick</w:t>
      </w:r>
      <w:proofErr w:type="spellEnd"/>
      <w:r>
        <w:t xml:space="preserve"> </w:t>
      </w:r>
      <w:proofErr w:type="spellStart"/>
      <w:r>
        <w:t>kegen</w:t>
      </w:r>
      <w:proofErr w:type="spellEnd"/>
      <w:r>
        <w:t xml:space="preserve"> dat </w:t>
      </w:r>
      <w:proofErr w:type="spellStart"/>
      <w:r>
        <w:t>capittel</w:t>
      </w:r>
      <w:proofErr w:type="spellEnd"/>
      <w:r>
        <w:t xml:space="preserve"> </w:t>
      </w:r>
      <w:proofErr w:type="spellStart"/>
      <w:r>
        <w:t>vorantworden</w:t>
      </w:r>
      <w:proofErr w:type="spellEnd"/>
      <w:r>
        <w:t xml:space="preserve"> </w:t>
      </w:r>
      <w:proofErr w:type="spellStart"/>
      <w:r>
        <w:t>vnd</w:t>
      </w:r>
      <w:proofErr w:type="spellEnd"/>
      <w:r>
        <w:t xml:space="preserve"> entdecken </w:t>
      </w:r>
      <w:proofErr w:type="spellStart"/>
      <w:r>
        <w:t>wat</w:t>
      </w:r>
      <w:proofErr w:type="spellEnd"/>
      <w:r>
        <w:t xml:space="preserve"> </w:t>
      </w:r>
      <w:proofErr w:type="spellStart"/>
      <w:r>
        <w:t>hir</w:t>
      </w:r>
      <w:proofErr w:type="spellEnd"/>
      <w:r>
        <w:t xml:space="preserve"> to </w:t>
      </w:r>
      <w:proofErr w:type="spellStart"/>
      <w:r>
        <w:t>Lubeck</w:t>
      </w:r>
      <w:proofErr w:type="spellEnd"/>
      <w:r>
        <w:t xml:space="preserve"> vor ein </w:t>
      </w:r>
      <w:proofErr w:type="spellStart"/>
      <w:r>
        <w:t>capittel</w:t>
      </w:r>
      <w:proofErr w:type="spellEnd"/>
      <w:r>
        <w:t xml:space="preserve"> </w:t>
      </w:r>
      <w:proofErr w:type="spellStart"/>
      <w:r>
        <w:t>sy</w:t>
      </w:r>
      <w:proofErr w:type="spellEnd"/>
      <w:r>
        <w:t xml:space="preserve"> </w:t>
      </w:r>
      <w:proofErr w:type="spellStart"/>
      <w:r>
        <w:t>wat</w:t>
      </w:r>
      <w:proofErr w:type="spellEnd"/>
      <w:r>
        <w:t xml:space="preserve"> se </w:t>
      </w:r>
      <w:proofErr w:type="spellStart"/>
      <w:r>
        <w:t>dhon</w:t>
      </w:r>
      <w:proofErr w:type="spellEnd"/>
      <w:r>
        <w:t xml:space="preserve"> wo se </w:t>
      </w:r>
      <w:proofErr w:type="spellStart"/>
      <w:r>
        <w:t>leuen</w:t>
      </w:r>
      <w:proofErr w:type="spellEnd"/>
      <w:r>
        <w:t xml:space="preserve"> </w:t>
      </w:r>
      <w:proofErr w:type="spellStart"/>
      <w:r>
        <w:t>vnd</w:t>
      </w:r>
      <w:proofErr w:type="spellEnd"/>
      <w:r>
        <w:t xml:space="preserve"> wes se </w:t>
      </w:r>
      <w:proofErr w:type="spellStart"/>
      <w:r>
        <w:t>horen</w:t>
      </w:r>
      <w:proofErr w:type="spellEnd"/>
      <w:r>
        <w:t xml:space="preserve"> </w:t>
      </w:r>
      <w:proofErr w:type="spellStart"/>
      <w:r>
        <w:t>vnd</w:t>
      </w:r>
      <w:proofErr w:type="spellEnd"/>
      <w:r>
        <w:t xml:space="preserve"> </w:t>
      </w:r>
      <w:proofErr w:type="spellStart"/>
      <w:r>
        <w:t>wat</w:t>
      </w:r>
      <w:proofErr w:type="spellEnd"/>
      <w:r>
        <w:t xml:space="preserve"> </w:t>
      </w:r>
      <w:proofErr w:type="spellStart"/>
      <w:r>
        <w:t>gestalt</w:t>
      </w:r>
      <w:proofErr w:type="spellEnd"/>
      <w:r>
        <w:t xml:space="preserve"> se de </w:t>
      </w:r>
      <w:proofErr w:type="spellStart"/>
      <w:r>
        <w:t>alemissen</w:t>
      </w:r>
      <w:proofErr w:type="spellEnd"/>
      <w:r>
        <w:t xml:space="preserve"> </w:t>
      </w:r>
      <w:proofErr w:type="spellStart"/>
      <w:r>
        <w:t>framer</w:t>
      </w:r>
      <w:proofErr w:type="spellEnd"/>
      <w:r>
        <w:t xml:space="preserve"> </w:t>
      </w:r>
      <w:proofErr w:type="spellStart"/>
      <w:r>
        <w:t>lude</w:t>
      </w:r>
      <w:proofErr w:type="spellEnd"/>
      <w:r>
        <w:t xml:space="preserve"> to </w:t>
      </w:r>
      <w:proofErr w:type="spellStart"/>
      <w:r>
        <w:t>gades</w:t>
      </w:r>
      <w:proofErr w:type="spellEnd"/>
      <w:r>
        <w:t xml:space="preserve"> </w:t>
      </w:r>
      <w:proofErr w:type="spellStart"/>
      <w:r>
        <w:t>densthe</w:t>
      </w:r>
      <w:proofErr w:type="spellEnd"/>
      <w:r>
        <w:t xml:space="preserve"> </w:t>
      </w:r>
      <w:proofErr w:type="spellStart"/>
      <w:r>
        <w:t>ermals</w:t>
      </w:r>
      <w:proofErr w:type="spellEnd"/>
      <w:r>
        <w:t xml:space="preserve"> </w:t>
      </w:r>
      <w:proofErr w:type="spellStart"/>
      <w:r>
        <w:t>gegeuen</w:t>
      </w:r>
      <w:proofErr w:type="spellEnd"/>
      <w:r>
        <w:t xml:space="preserve"> </w:t>
      </w:r>
      <w:proofErr w:type="spellStart"/>
      <w:r>
        <w:t>vorteren</w:t>
      </w:r>
      <w:proofErr w:type="spellEnd"/>
      <w:r>
        <w:t xml:space="preserve"> </w:t>
      </w:r>
      <w:proofErr w:type="spellStart"/>
      <w:r>
        <w:t>vnd</w:t>
      </w:r>
      <w:proofErr w:type="spellEnd"/>
      <w:r>
        <w:t xml:space="preserve"> </w:t>
      </w:r>
      <w:proofErr w:type="spellStart"/>
      <w:r>
        <w:t>vmmebringen</w:t>
      </w:r>
      <w:proofErr w:type="spellEnd"/>
      <w:r>
        <w:t xml:space="preserve"> so </w:t>
      </w:r>
      <w:proofErr w:type="spellStart"/>
      <w:r>
        <w:t>scolt</w:t>
      </w:r>
      <w:proofErr w:type="spellEnd"/>
      <w:r>
        <w:t xml:space="preserve"> sick </w:t>
      </w:r>
      <w:proofErr w:type="spellStart"/>
      <w:r>
        <w:t>wol</w:t>
      </w:r>
      <w:proofErr w:type="spellEnd"/>
      <w:r>
        <w:t xml:space="preserve"> finden wo </w:t>
      </w:r>
      <w:proofErr w:type="spellStart"/>
      <w:r>
        <w:t>grot</w:t>
      </w:r>
      <w:proofErr w:type="spellEnd"/>
      <w:r>
        <w:t xml:space="preserve"> </w:t>
      </w:r>
      <w:proofErr w:type="spellStart"/>
      <w:r>
        <w:t>vnrecht</w:t>
      </w:r>
      <w:proofErr w:type="spellEnd"/>
      <w:r>
        <w:t xml:space="preserve"> </w:t>
      </w:r>
      <w:proofErr w:type="spellStart"/>
      <w:r>
        <w:t>vnd</w:t>
      </w:r>
      <w:proofErr w:type="spellEnd"/>
      <w:r>
        <w:t xml:space="preserve"> </w:t>
      </w:r>
      <w:proofErr w:type="spellStart"/>
      <w:r>
        <w:t>gewalt</w:t>
      </w:r>
      <w:proofErr w:type="spellEnd"/>
      <w:r>
        <w:t xml:space="preserve"> dat den </w:t>
      </w:r>
      <w:proofErr w:type="spellStart"/>
      <w:r>
        <w:t>guden</w:t>
      </w:r>
      <w:proofErr w:type="spellEnd"/>
      <w:r>
        <w:t xml:space="preserve"> </w:t>
      </w:r>
      <w:proofErr w:type="spellStart"/>
      <w:r>
        <w:t>heren</w:t>
      </w:r>
      <w:proofErr w:type="spellEnd"/>
      <w:r>
        <w:t xml:space="preserve"> </w:t>
      </w:r>
      <w:proofErr w:type="spellStart"/>
      <w:r>
        <w:t>geschen</w:t>
      </w:r>
      <w:proofErr w:type="spellEnd"/>
      <w:r>
        <w:t xml:space="preserve"> </w:t>
      </w:r>
      <w:proofErr w:type="spellStart"/>
      <w:r>
        <w:t>vnd</w:t>
      </w:r>
      <w:proofErr w:type="spellEnd"/>
      <w:r>
        <w:t xml:space="preserve"> </w:t>
      </w:r>
      <w:proofErr w:type="spellStart"/>
      <w:r>
        <w:t>wedderuaren</w:t>
      </w:r>
      <w:proofErr w:type="spellEnd"/>
      <w:r>
        <w:t xml:space="preserve"> </w:t>
      </w:r>
      <w:proofErr w:type="spellStart"/>
      <w:r>
        <w:t>sy</w:t>
      </w:r>
      <w:proofErr w:type="spellEnd"/>
      <w:r>
        <w:t xml:space="preserve"> </w:t>
      </w:r>
      <w:proofErr w:type="spellStart"/>
      <w:r>
        <w:t>jck</w:t>
      </w:r>
      <w:proofErr w:type="spellEnd"/>
      <w:r>
        <w:t xml:space="preserve"> </w:t>
      </w:r>
      <w:proofErr w:type="spellStart"/>
      <w:r>
        <w:t>mene</w:t>
      </w:r>
      <w:proofErr w:type="spellEnd"/>
      <w:r>
        <w:t xml:space="preserve"> </w:t>
      </w:r>
      <w:proofErr w:type="spellStart"/>
      <w:r>
        <w:t>yo</w:t>
      </w:r>
      <w:proofErr w:type="spellEnd"/>
      <w:r>
        <w:t xml:space="preserve"> </w:t>
      </w:r>
      <w:proofErr w:type="spellStart"/>
      <w:r>
        <w:t>erbaren</w:t>
      </w:r>
      <w:proofErr w:type="spellEnd"/>
      <w:r>
        <w:t xml:space="preserve"> </w:t>
      </w:r>
      <w:proofErr w:type="spellStart"/>
      <w:r>
        <w:t>heren</w:t>
      </w:r>
      <w:proofErr w:type="spellEnd"/>
      <w:r>
        <w:t xml:space="preserve"> dat </w:t>
      </w:r>
      <w:proofErr w:type="spellStart"/>
      <w:r>
        <w:t>wy</w:t>
      </w:r>
      <w:proofErr w:type="spellEnd"/>
      <w:r>
        <w:t xml:space="preserve"> armen </w:t>
      </w:r>
      <w:proofErr w:type="spellStart"/>
      <w:r>
        <w:t>predikers</w:t>
      </w:r>
      <w:proofErr w:type="spellEnd"/>
      <w:r>
        <w:t xml:space="preserve"> </w:t>
      </w:r>
      <w:proofErr w:type="spellStart"/>
      <w:r>
        <w:t>ehn</w:t>
      </w:r>
      <w:proofErr w:type="spellEnd"/>
      <w:r>
        <w:t xml:space="preserve"> den </w:t>
      </w:r>
      <w:proofErr w:type="spellStart"/>
      <w:r>
        <w:t>kercken</w:t>
      </w:r>
      <w:proofErr w:type="spellEnd"/>
      <w:r>
        <w:t xml:space="preserve"> </w:t>
      </w:r>
      <w:proofErr w:type="spellStart"/>
      <w:r>
        <w:t>arbeit</w:t>
      </w:r>
      <w:proofErr w:type="spellEnd"/>
      <w:r>
        <w:t xml:space="preserve"> </w:t>
      </w:r>
      <w:proofErr w:type="spellStart"/>
      <w:r>
        <w:t>vordhon</w:t>
      </w:r>
      <w:proofErr w:type="spellEnd"/>
      <w:r>
        <w:t xml:space="preserve"> </w:t>
      </w:r>
      <w:proofErr w:type="spellStart"/>
      <w:r>
        <w:t>vnd</w:t>
      </w:r>
      <w:proofErr w:type="spellEnd"/>
      <w:r>
        <w:t xml:space="preserve"> se in </w:t>
      </w:r>
      <w:proofErr w:type="spellStart"/>
      <w:r>
        <w:t>middeler</w:t>
      </w:r>
      <w:proofErr w:type="spellEnd"/>
      <w:r>
        <w:t xml:space="preserve"> </w:t>
      </w:r>
      <w:proofErr w:type="spellStart"/>
      <w:r>
        <w:t>tidt</w:t>
      </w:r>
      <w:proofErr w:type="spellEnd"/>
      <w:r>
        <w:t xml:space="preserve"> in alle </w:t>
      </w:r>
      <w:proofErr w:type="spellStart"/>
      <w:r>
        <w:t>eren</w:t>
      </w:r>
      <w:proofErr w:type="spellEnd"/>
      <w:r>
        <w:t xml:space="preserve"> </w:t>
      </w:r>
      <w:proofErr w:type="spellStart"/>
      <w:r>
        <w:t>boringe</w:t>
      </w:r>
      <w:proofErr w:type="spellEnd"/>
      <w:r>
        <w:t xml:space="preserve"> </w:t>
      </w:r>
      <w:proofErr w:type="spellStart"/>
      <w:r>
        <w:t>sitten</w:t>
      </w:r>
      <w:proofErr w:type="spellEnd"/>
      <w:r>
        <w:t xml:space="preserve"> </w:t>
      </w:r>
      <w:proofErr w:type="spellStart"/>
      <w:r>
        <w:t>vnd</w:t>
      </w:r>
      <w:proofErr w:type="spellEnd"/>
      <w:r>
        <w:t xml:space="preserve"> den </w:t>
      </w:r>
      <w:proofErr w:type="spellStart"/>
      <w:r>
        <w:t>suluen</w:t>
      </w:r>
      <w:proofErr w:type="spellEnd"/>
      <w:r>
        <w:t xml:space="preserve"> </w:t>
      </w:r>
      <w:proofErr w:type="spellStart"/>
      <w:r>
        <w:t>eres</w:t>
      </w:r>
      <w:proofErr w:type="spellEnd"/>
      <w:r>
        <w:t xml:space="preserve"> </w:t>
      </w:r>
      <w:proofErr w:type="spellStart"/>
      <w:r>
        <w:t>gefallens</w:t>
      </w:r>
      <w:proofErr w:type="spellEnd"/>
      <w:r>
        <w:t xml:space="preserve"> </w:t>
      </w:r>
      <w:proofErr w:type="spellStart"/>
      <w:r>
        <w:t>gebruken</w:t>
      </w:r>
      <w:proofErr w:type="spellEnd"/>
      <w:r>
        <w:t xml:space="preserve"> </w:t>
      </w:r>
      <w:proofErr w:type="spellStart"/>
      <w:r>
        <w:t>vnd</w:t>
      </w:r>
      <w:proofErr w:type="spellEnd"/>
      <w:r>
        <w:t xml:space="preserve"> </w:t>
      </w:r>
      <w:proofErr w:type="spellStart"/>
      <w:r>
        <w:t>is</w:t>
      </w:r>
      <w:proofErr w:type="spellEnd"/>
      <w:r>
        <w:t xml:space="preserve"> </w:t>
      </w:r>
      <w:proofErr w:type="spellStart"/>
      <w:r>
        <w:t>erbarmlich</w:t>
      </w:r>
      <w:proofErr w:type="spellEnd"/>
      <w:r>
        <w:t xml:space="preserve"> dat se dar bauen sick nicht </w:t>
      </w:r>
      <w:proofErr w:type="spellStart"/>
      <w:r>
        <w:t>enschemen</w:t>
      </w:r>
      <w:proofErr w:type="spellEnd"/>
      <w:r>
        <w:t xml:space="preserve"> </w:t>
      </w:r>
      <w:proofErr w:type="spellStart"/>
      <w:r>
        <w:t>vns</w:t>
      </w:r>
      <w:proofErr w:type="spellEnd"/>
      <w:r>
        <w:t xml:space="preserve"> </w:t>
      </w:r>
      <w:proofErr w:type="spellStart"/>
      <w:r>
        <w:t>falsliken</w:t>
      </w:r>
      <w:proofErr w:type="spellEnd"/>
      <w:r>
        <w:t xml:space="preserve"> in </w:t>
      </w:r>
      <w:proofErr w:type="spellStart"/>
      <w:r>
        <w:t>frömden</w:t>
      </w:r>
      <w:proofErr w:type="spellEnd"/>
      <w:r>
        <w:t xml:space="preserve"> </w:t>
      </w:r>
      <w:proofErr w:type="spellStart"/>
      <w:r>
        <w:t>orden</w:t>
      </w:r>
      <w:proofErr w:type="spellEnd"/>
      <w:r>
        <w:t xml:space="preserve"> to </w:t>
      </w:r>
      <w:proofErr w:type="spellStart"/>
      <w:r>
        <w:t>vorclagen</w:t>
      </w:r>
      <w:proofErr w:type="spellEnd"/>
      <w:r>
        <w:t xml:space="preserve"> </w:t>
      </w:r>
      <w:proofErr w:type="spellStart"/>
      <w:r>
        <w:t>vnd</w:t>
      </w:r>
      <w:proofErr w:type="spellEnd"/>
      <w:r>
        <w:t xml:space="preserve"> </w:t>
      </w:r>
      <w:proofErr w:type="spellStart"/>
      <w:r>
        <w:t>autogeuen</w:t>
      </w:r>
      <w:proofErr w:type="spellEnd"/>
      <w:r>
        <w:t xml:space="preserve"> </w:t>
      </w:r>
      <w:proofErr w:type="spellStart"/>
      <w:r>
        <w:t>jck</w:t>
      </w:r>
      <w:proofErr w:type="spellEnd"/>
      <w:r>
        <w:t xml:space="preserve"> </w:t>
      </w:r>
      <w:proofErr w:type="spellStart"/>
      <w:r>
        <w:t>hope</w:t>
      </w:r>
      <w:proofErr w:type="spellEnd"/>
      <w:r>
        <w:t xml:space="preserve"> noch to </w:t>
      </w:r>
      <w:proofErr w:type="spellStart"/>
      <w:r>
        <w:t>siner</w:t>
      </w:r>
      <w:proofErr w:type="spellEnd"/>
      <w:r>
        <w:t xml:space="preserve"> </w:t>
      </w:r>
      <w:proofErr w:type="spellStart"/>
      <w:r>
        <w:t>tidt</w:t>
      </w:r>
      <w:proofErr w:type="spellEnd"/>
      <w:r>
        <w:t xml:space="preserve"> </w:t>
      </w:r>
      <w:proofErr w:type="spellStart"/>
      <w:r>
        <w:t>ifft</w:t>
      </w:r>
      <w:proofErr w:type="spellEnd"/>
      <w:r>
        <w:t xml:space="preserve"> </w:t>
      </w:r>
      <w:proofErr w:type="spellStart"/>
      <w:r>
        <w:t>gott</w:t>
      </w:r>
      <w:proofErr w:type="spellEnd"/>
      <w:r>
        <w:t xml:space="preserve"> </w:t>
      </w:r>
      <w:proofErr w:type="spellStart"/>
      <w:r>
        <w:t>wil</w:t>
      </w:r>
      <w:proofErr w:type="spellEnd"/>
      <w:r>
        <w:t xml:space="preserve"> </w:t>
      </w:r>
      <w:proofErr w:type="spellStart"/>
      <w:r>
        <w:t>scryfftliken</w:t>
      </w:r>
      <w:proofErr w:type="spellEnd"/>
      <w:r>
        <w:t xml:space="preserve"> </w:t>
      </w:r>
      <w:proofErr w:type="spellStart"/>
      <w:r>
        <w:t>erhen</w:t>
      </w:r>
      <w:proofErr w:type="spellEnd"/>
      <w:r>
        <w:t xml:space="preserve"> </w:t>
      </w:r>
      <w:proofErr w:type="spellStart"/>
      <w:r>
        <w:t>praweste</w:t>
      </w:r>
      <w:proofErr w:type="spellEnd"/>
      <w:r>
        <w:t xml:space="preserve"> </w:t>
      </w:r>
      <w:proofErr w:type="spellStart"/>
      <w:r>
        <w:t>hern</w:t>
      </w:r>
      <w:proofErr w:type="spellEnd"/>
      <w:r>
        <w:t xml:space="preserve"> </w:t>
      </w:r>
      <w:proofErr w:type="spellStart"/>
      <w:r>
        <w:t>Hotfilten</w:t>
      </w:r>
      <w:proofErr w:type="spellEnd"/>
      <w:r>
        <w:t xml:space="preserve"> recht </w:t>
      </w:r>
      <w:proofErr w:type="spellStart"/>
      <w:r>
        <w:t>touormelden</w:t>
      </w:r>
      <w:proofErr w:type="spellEnd"/>
      <w:r>
        <w:t xml:space="preserve"> </w:t>
      </w:r>
      <w:proofErr w:type="spellStart"/>
      <w:r>
        <w:t>vnd</w:t>
      </w:r>
      <w:proofErr w:type="spellEnd"/>
      <w:r>
        <w:t xml:space="preserve"> </w:t>
      </w:r>
      <w:proofErr w:type="spellStart"/>
      <w:r>
        <w:t>aff</w:t>
      </w:r>
      <w:proofErr w:type="spellEnd"/>
      <w:r>
        <w:t xml:space="preserve"> to malen wes </w:t>
      </w:r>
      <w:proofErr w:type="spellStart"/>
      <w:r>
        <w:t>hir</w:t>
      </w:r>
      <w:proofErr w:type="spellEnd"/>
      <w:r>
        <w:t xml:space="preserve"> to </w:t>
      </w:r>
      <w:proofErr w:type="spellStart"/>
      <w:r>
        <w:t>Lubeck</w:t>
      </w:r>
      <w:proofErr w:type="spellEnd"/>
      <w:r>
        <w:t xml:space="preserve"> vor ein </w:t>
      </w:r>
      <w:proofErr w:type="spellStart"/>
      <w:r>
        <w:t>capittel</w:t>
      </w:r>
      <w:proofErr w:type="spellEnd"/>
      <w:r>
        <w:t xml:space="preserve"> </w:t>
      </w:r>
      <w:proofErr w:type="spellStart"/>
      <w:r>
        <w:t>sy</w:t>
      </w:r>
      <w:proofErr w:type="spellEnd"/>
      <w:r>
        <w:t xml:space="preserve"> </w:t>
      </w:r>
      <w:proofErr w:type="spellStart"/>
      <w:r>
        <w:t>vnd</w:t>
      </w:r>
      <w:proofErr w:type="spellEnd"/>
      <w:r>
        <w:t xml:space="preserve"> </w:t>
      </w:r>
      <w:proofErr w:type="spellStart"/>
      <w:r>
        <w:t>dewile</w:t>
      </w:r>
      <w:proofErr w:type="spellEnd"/>
      <w:r>
        <w:t xml:space="preserve"> </w:t>
      </w:r>
      <w:proofErr w:type="spellStart"/>
      <w:r>
        <w:t>dan</w:t>
      </w:r>
      <w:proofErr w:type="spellEnd"/>
      <w:r>
        <w:t xml:space="preserve"> </w:t>
      </w:r>
      <w:proofErr w:type="spellStart"/>
      <w:r>
        <w:t>solcke</w:t>
      </w:r>
      <w:proofErr w:type="spellEnd"/>
      <w:r>
        <w:t xml:space="preserve"> des </w:t>
      </w:r>
      <w:proofErr w:type="spellStart"/>
      <w:r>
        <w:t>capittels</w:t>
      </w:r>
      <w:proofErr w:type="spellEnd"/>
      <w:r>
        <w:t xml:space="preserve"> </w:t>
      </w:r>
      <w:proofErr w:type="spellStart"/>
      <w:r>
        <w:t>auergegeuene</w:t>
      </w:r>
      <w:proofErr w:type="spellEnd"/>
      <w:r>
        <w:t xml:space="preserve"> </w:t>
      </w:r>
      <w:proofErr w:type="spellStart"/>
      <w:r>
        <w:t>klachte</w:t>
      </w:r>
      <w:proofErr w:type="spellEnd"/>
      <w:r>
        <w:t xml:space="preserve"> </w:t>
      </w:r>
      <w:proofErr w:type="spellStart"/>
      <w:r>
        <w:t>vnder</w:t>
      </w:r>
      <w:proofErr w:type="spellEnd"/>
      <w:r>
        <w:t xml:space="preserve"> de </w:t>
      </w:r>
      <w:proofErr w:type="spellStart"/>
      <w:r>
        <w:t>gemenen</w:t>
      </w:r>
      <w:proofErr w:type="spellEnd"/>
      <w:r>
        <w:t xml:space="preserve"> </w:t>
      </w:r>
      <w:proofErr w:type="spellStart"/>
      <w:r>
        <w:t>borger</w:t>
      </w:r>
      <w:proofErr w:type="spellEnd"/>
      <w:r>
        <w:t xml:space="preserve"> </w:t>
      </w:r>
      <w:proofErr w:type="spellStart"/>
      <w:r>
        <w:t>dusser</w:t>
      </w:r>
      <w:proofErr w:type="spellEnd"/>
      <w:r>
        <w:t xml:space="preserve"> </w:t>
      </w:r>
      <w:proofErr w:type="spellStart"/>
      <w:r>
        <w:t>stadt</w:t>
      </w:r>
      <w:proofErr w:type="spellEnd"/>
      <w:r>
        <w:t xml:space="preserve"> </w:t>
      </w:r>
      <w:proofErr w:type="spellStart"/>
      <w:r>
        <w:t>gekamen</w:t>
      </w:r>
      <w:proofErr w:type="spellEnd"/>
      <w:r>
        <w:t xml:space="preserve"> </w:t>
      </w:r>
      <w:proofErr w:type="spellStart"/>
      <w:r>
        <w:t>sint</w:t>
      </w:r>
      <w:proofErr w:type="spellEnd"/>
      <w:r>
        <w:t xml:space="preserve"> so </w:t>
      </w:r>
      <w:proofErr w:type="spellStart"/>
      <w:r>
        <w:t>hebbe</w:t>
      </w:r>
      <w:proofErr w:type="spellEnd"/>
      <w:r>
        <w:t xml:space="preserve"> </w:t>
      </w:r>
      <w:proofErr w:type="spellStart"/>
      <w:r>
        <w:t>ick</w:t>
      </w:r>
      <w:proofErr w:type="spellEnd"/>
      <w:r>
        <w:t xml:space="preserve"> </w:t>
      </w:r>
      <w:proofErr w:type="spellStart"/>
      <w:r>
        <w:t>vm</w:t>
      </w:r>
      <w:proofErr w:type="spellEnd"/>
      <w:r>
        <w:t xml:space="preserve"> alles besten willen </w:t>
      </w:r>
      <w:proofErr w:type="spellStart"/>
      <w:r>
        <w:t>j.e.w</w:t>
      </w:r>
      <w:proofErr w:type="spellEnd"/>
      <w:r>
        <w:t xml:space="preserve">. </w:t>
      </w:r>
      <w:proofErr w:type="spellStart"/>
      <w:r>
        <w:t>solckes</w:t>
      </w:r>
      <w:proofErr w:type="spellEnd"/>
      <w:r>
        <w:t xml:space="preserve"> </w:t>
      </w:r>
      <w:proofErr w:type="spellStart"/>
      <w:r>
        <w:t>wolden</w:t>
      </w:r>
      <w:proofErr w:type="spellEnd"/>
      <w:r>
        <w:t xml:space="preserve"> </w:t>
      </w:r>
      <w:proofErr w:type="spellStart"/>
      <w:r>
        <w:t>antogen</w:t>
      </w:r>
      <w:proofErr w:type="spellEnd"/>
      <w:r>
        <w:t xml:space="preserve"> </w:t>
      </w:r>
      <w:proofErr w:type="spellStart"/>
      <w:r>
        <w:t>vp</w:t>
      </w:r>
      <w:proofErr w:type="spellEnd"/>
      <w:r>
        <w:t xml:space="preserve"> dat ein </w:t>
      </w:r>
      <w:proofErr w:type="spellStart"/>
      <w:r>
        <w:t>erbar</w:t>
      </w:r>
      <w:proofErr w:type="spellEnd"/>
      <w:r>
        <w:t xml:space="preserve"> </w:t>
      </w:r>
      <w:proofErr w:type="spellStart"/>
      <w:r>
        <w:t>radt</w:t>
      </w:r>
      <w:proofErr w:type="spellEnd"/>
      <w:r>
        <w:t xml:space="preserve"> </w:t>
      </w:r>
      <w:proofErr w:type="spellStart"/>
      <w:r>
        <w:t>dusser</w:t>
      </w:r>
      <w:proofErr w:type="spellEnd"/>
      <w:r>
        <w:t xml:space="preserve"> </w:t>
      </w:r>
      <w:proofErr w:type="spellStart"/>
      <w:r>
        <w:t>sake</w:t>
      </w:r>
      <w:proofErr w:type="spellEnd"/>
      <w:r>
        <w:t xml:space="preserve"> </w:t>
      </w:r>
      <w:proofErr w:type="spellStart"/>
      <w:r>
        <w:t>haluen</w:t>
      </w:r>
      <w:proofErr w:type="spellEnd"/>
      <w:r>
        <w:t xml:space="preserve"> </w:t>
      </w:r>
      <w:proofErr w:type="spellStart"/>
      <w:r>
        <w:t>wille</w:t>
      </w:r>
      <w:proofErr w:type="spellEnd"/>
      <w:r>
        <w:t xml:space="preserve"> mit den </w:t>
      </w:r>
      <w:proofErr w:type="spellStart"/>
      <w:r>
        <w:t>capittel</w:t>
      </w:r>
      <w:proofErr w:type="spellEnd"/>
      <w:r>
        <w:t xml:space="preserve"> bi </w:t>
      </w:r>
      <w:proofErr w:type="spellStart"/>
      <w:r>
        <w:t>tiden</w:t>
      </w:r>
      <w:proofErr w:type="spellEnd"/>
      <w:r>
        <w:t xml:space="preserve"> </w:t>
      </w:r>
      <w:proofErr w:type="spellStart"/>
      <w:r>
        <w:t>handelen</w:t>
      </w:r>
      <w:proofErr w:type="spellEnd"/>
      <w:r>
        <w:t xml:space="preserve"> den </w:t>
      </w:r>
      <w:proofErr w:type="spellStart"/>
      <w:r>
        <w:t>ick</w:t>
      </w:r>
      <w:proofErr w:type="spellEnd"/>
      <w:r>
        <w:t xml:space="preserve"> </w:t>
      </w:r>
      <w:proofErr w:type="spellStart"/>
      <w:r>
        <w:t>kan</w:t>
      </w:r>
      <w:proofErr w:type="spellEnd"/>
      <w:r>
        <w:t xml:space="preserve"> </w:t>
      </w:r>
      <w:proofErr w:type="spellStart"/>
      <w:r>
        <w:t>j.e.w</w:t>
      </w:r>
      <w:proofErr w:type="spellEnd"/>
      <w:r>
        <w:t xml:space="preserve">. </w:t>
      </w:r>
      <w:proofErr w:type="spellStart"/>
      <w:r>
        <w:t>ock</w:t>
      </w:r>
      <w:proofErr w:type="spellEnd"/>
      <w:r>
        <w:t xml:space="preserve"> nicht bergen dat de </w:t>
      </w:r>
      <w:proofErr w:type="spellStart"/>
      <w:r>
        <w:t>pastoren</w:t>
      </w:r>
      <w:proofErr w:type="spellEnd"/>
      <w:r>
        <w:t xml:space="preserve"> </w:t>
      </w:r>
      <w:proofErr w:type="spellStart"/>
      <w:r>
        <w:t>my</w:t>
      </w:r>
      <w:proofErr w:type="spellEnd"/>
      <w:r>
        <w:t xml:space="preserve"> </w:t>
      </w:r>
      <w:proofErr w:type="spellStart"/>
      <w:r>
        <w:t>dagelikes</w:t>
      </w:r>
      <w:proofErr w:type="spellEnd"/>
      <w:r>
        <w:t xml:space="preserve"> </w:t>
      </w:r>
      <w:proofErr w:type="spellStart"/>
      <w:r>
        <w:t>bidden</w:t>
      </w:r>
      <w:proofErr w:type="spellEnd"/>
      <w:r>
        <w:t xml:space="preserve"> </w:t>
      </w:r>
      <w:proofErr w:type="spellStart"/>
      <w:r>
        <w:t>by</w:t>
      </w:r>
      <w:proofErr w:type="spellEnd"/>
      <w:r>
        <w:t xml:space="preserve"> </w:t>
      </w:r>
      <w:proofErr w:type="spellStart"/>
      <w:r>
        <w:t>j.e.w</w:t>
      </w:r>
      <w:proofErr w:type="spellEnd"/>
      <w:r>
        <w:t xml:space="preserve">. </w:t>
      </w:r>
      <w:proofErr w:type="spellStart"/>
      <w:r>
        <w:t>forderinge</w:t>
      </w:r>
      <w:proofErr w:type="spellEnd"/>
      <w:r>
        <w:t xml:space="preserve"> to </w:t>
      </w:r>
      <w:proofErr w:type="spellStart"/>
      <w:r>
        <w:t>don</w:t>
      </w:r>
      <w:proofErr w:type="spellEnd"/>
      <w:r>
        <w:t xml:space="preserve"> van wegen den </w:t>
      </w:r>
      <w:proofErr w:type="spellStart"/>
      <w:r>
        <w:t>togesechten</w:t>
      </w:r>
      <w:proofErr w:type="spellEnd"/>
      <w:r>
        <w:t xml:space="preserve"> </w:t>
      </w:r>
      <w:proofErr w:type="spellStart"/>
      <w:r>
        <w:t>vorbeteringe</w:t>
      </w:r>
      <w:proofErr w:type="spellEnd"/>
      <w:r>
        <w:t xml:space="preserve"> </w:t>
      </w:r>
      <w:proofErr w:type="spellStart"/>
      <w:r>
        <w:t>erer</w:t>
      </w:r>
      <w:proofErr w:type="spellEnd"/>
      <w:r>
        <w:t xml:space="preserve"> </w:t>
      </w:r>
      <w:proofErr w:type="spellStart"/>
      <w:r>
        <w:t>besoldinge</w:t>
      </w:r>
      <w:proofErr w:type="spellEnd"/>
      <w:r>
        <w:t xml:space="preserve"> </w:t>
      </w:r>
      <w:proofErr w:type="spellStart"/>
      <w:r>
        <w:t>wente</w:t>
      </w:r>
      <w:proofErr w:type="spellEnd"/>
      <w:r>
        <w:t xml:space="preserve"> </w:t>
      </w:r>
      <w:proofErr w:type="spellStart"/>
      <w:r>
        <w:t>watten</w:t>
      </w:r>
      <w:proofErr w:type="spellEnd"/>
      <w:r>
        <w:t xml:space="preserve"> </w:t>
      </w:r>
      <w:proofErr w:type="spellStart"/>
      <w:r>
        <w:t>gestalt</w:t>
      </w:r>
      <w:proofErr w:type="spellEnd"/>
      <w:r>
        <w:t xml:space="preserve"> in </w:t>
      </w:r>
      <w:proofErr w:type="spellStart"/>
      <w:r>
        <w:t>dussen</w:t>
      </w:r>
      <w:proofErr w:type="spellEnd"/>
      <w:r>
        <w:t xml:space="preserve"> </w:t>
      </w:r>
      <w:proofErr w:type="spellStart"/>
      <w:r>
        <w:t>swaren</w:t>
      </w:r>
      <w:proofErr w:type="spellEnd"/>
      <w:r>
        <w:t xml:space="preserve"> </w:t>
      </w:r>
      <w:proofErr w:type="spellStart"/>
      <w:r>
        <w:t>vnd</w:t>
      </w:r>
      <w:proofErr w:type="spellEnd"/>
      <w:r>
        <w:t xml:space="preserve"> </w:t>
      </w:r>
      <w:proofErr w:type="spellStart"/>
      <w:r>
        <w:t>duren</w:t>
      </w:r>
      <w:proofErr w:type="spellEnd"/>
      <w:r>
        <w:t xml:space="preserve"> </w:t>
      </w:r>
      <w:proofErr w:type="spellStart"/>
      <w:r>
        <w:t>tyden</w:t>
      </w:r>
      <w:proofErr w:type="spellEnd"/>
      <w:r>
        <w:t xml:space="preserve"> de </w:t>
      </w:r>
      <w:proofErr w:type="spellStart"/>
      <w:r>
        <w:t>husholdinge</w:t>
      </w:r>
      <w:proofErr w:type="spellEnd"/>
      <w:r>
        <w:t xml:space="preserve"> to geit </w:t>
      </w:r>
      <w:proofErr w:type="spellStart"/>
      <w:r>
        <w:t>hebben</w:t>
      </w:r>
      <w:proofErr w:type="spellEnd"/>
      <w:r>
        <w:t xml:space="preserve"> </w:t>
      </w:r>
      <w:proofErr w:type="spellStart"/>
      <w:r>
        <w:t>j.e.w</w:t>
      </w:r>
      <w:proofErr w:type="spellEnd"/>
      <w:r>
        <w:t xml:space="preserve">. bi sick </w:t>
      </w:r>
      <w:proofErr w:type="spellStart"/>
      <w:r>
        <w:t>suluen</w:t>
      </w:r>
      <w:proofErr w:type="spellEnd"/>
      <w:r>
        <w:t xml:space="preserve"> to </w:t>
      </w:r>
      <w:proofErr w:type="spellStart"/>
      <w:r>
        <w:t>bedencken</w:t>
      </w:r>
      <w:proofErr w:type="spellEnd"/>
      <w:r>
        <w:t xml:space="preserve"> </w:t>
      </w:r>
      <w:proofErr w:type="spellStart"/>
      <w:r>
        <w:t>jck</w:t>
      </w:r>
      <w:proofErr w:type="spellEnd"/>
      <w:r>
        <w:t xml:space="preserve"> will </w:t>
      </w:r>
      <w:proofErr w:type="spellStart"/>
      <w:r>
        <w:t>ock</w:t>
      </w:r>
      <w:proofErr w:type="spellEnd"/>
      <w:r>
        <w:t xml:space="preserve"> </w:t>
      </w:r>
      <w:proofErr w:type="spellStart"/>
      <w:r>
        <w:t>erbaren</w:t>
      </w:r>
      <w:proofErr w:type="spellEnd"/>
      <w:r>
        <w:t xml:space="preserve"> </w:t>
      </w:r>
      <w:proofErr w:type="spellStart"/>
      <w:r>
        <w:t>heren</w:t>
      </w:r>
      <w:proofErr w:type="spellEnd"/>
      <w:r>
        <w:t xml:space="preserve"> </w:t>
      </w:r>
      <w:proofErr w:type="spellStart"/>
      <w:r>
        <w:t>hir</w:t>
      </w:r>
      <w:proofErr w:type="spellEnd"/>
      <w:r>
        <w:t xml:space="preserve"> en bauen </w:t>
      </w:r>
      <w:proofErr w:type="spellStart"/>
      <w:r>
        <w:t>j.e.w</w:t>
      </w:r>
      <w:proofErr w:type="spellEnd"/>
      <w:r>
        <w:t xml:space="preserve">. van wegen </w:t>
      </w:r>
      <w:proofErr w:type="spellStart"/>
      <w:r>
        <w:t>mines</w:t>
      </w:r>
      <w:proofErr w:type="spellEnd"/>
      <w:r>
        <w:t xml:space="preserve"> </w:t>
      </w:r>
      <w:proofErr w:type="spellStart"/>
      <w:r>
        <w:t>ampts</w:t>
      </w:r>
      <w:proofErr w:type="spellEnd"/>
      <w:r>
        <w:t xml:space="preserve"> </w:t>
      </w:r>
      <w:proofErr w:type="spellStart"/>
      <w:r>
        <w:t>dorch</w:t>
      </w:r>
      <w:proofErr w:type="spellEnd"/>
      <w:r>
        <w:t xml:space="preserve"> </w:t>
      </w:r>
      <w:proofErr w:type="spellStart"/>
      <w:r>
        <w:t>gott</w:t>
      </w:r>
      <w:proofErr w:type="spellEnd"/>
      <w:r>
        <w:t xml:space="preserve"> </w:t>
      </w:r>
      <w:proofErr w:type="spellStart"/>
      <w:r>
        <w:t>vormanet</w:t>
      </w:r>
      <w:proofErr w:type="spellEnd"/>
      <w:r>
        <w:t xml:space="preserve"> </w:t>
      </w:r>
      <w:proofErr w:type="spellStart"/>
      <w:r>
        <w:t>vnd</w:t>
      </w:r>
      <w:proofErr w:type="spellEnd"/>
      <w:r>
        <w:t xml:space="preserve"> </w:t>
      </w:r>
      <w:proofErr w:type="spellStart"/>
      <w:r>
        <w:t>gebeden</w:t>
      </w:r>
      <w:proofErr w:type="spellEnd"/>
      <w:r>
        <w:t xml:space="preserve"> </w:t>
      </w:r>
      <w:proofErr w:type="spellStart"/>
      <w:r>
        <w:t>hebben</w:t>
      </w:r>
      <w:proofErr w:type="spellEnd"/>
      <w:r>
        <w:t xml:space="preserve"> </w:t>
      </w:r>
      <w:proofErr w:type="spellStart"/>
      <w:r>
        <w:t>idt</w:t>
      </w:r>
      <w:proofErr w:type="spellEnd"/>
      <w:r>
        <w:t xml:space="preserve"> willen nu </w:t>
      </w:r>
      <w:proofErr w:type="spellStart"/>
      <w:r>
        <w:t>henforder</w:t>
      </w:r>
      <w:proofErr w:type="spellEnd"/>
      <w:r>
        <w:t xml:space="preserve"> </w:t>
      </w:r>
      <w:proofErr w:type="spellStart"/>
      <w:r>
        <w:t>j.e.w</w:t>
      </w:r>
      <w:proofErr w:type="spellEnd"/>
      <w:r>
        <w:t xml:space="preserve">. ein </w:t>
      </w:r>
      <w:proofErr w:type="spellStart"/>
      <w:r>
        <w:t>ernstlick</w:t>
      </w:r>
      <w:proofErr w:type="spellEnd"/>
      <w:r>
        <w:t xml:space="preserve"> </w:t>
      </w:r>
      <w:proofErr w:type="spellStart"/>
      <w:r>
        <w:t>vpsehen</w:t>
      </w:r>
      <w:proofErr w:type="spellEnd"/>
      <w:r>
        <w:t xml:space="preserve"> </w:t>
      </w:r>
      <w:proofErr w:type="spellStart"/>
      <w:r>
        <w:t>hebben</w:t>
      </w:r>
      <w:proofErr w:type="spellEnd"/>
      <w:r>
        <w:t xml:space="preserve"> </w:t>
      </w:r>
      <w:proofErr w:type="spellStart"/>
      <w:r>
        <w:t>wedder</w:t>
      </w:r>
      <w:proofErr w:type="spellEnd"/>
      <w:r>
        <w:t xml:space="preserve"> den </w:t>
      </w:r>
      <w:proofErr w:type="spellStart"/>
      <w:r>
        <w:t>gruwliken</w:t>
      </w:r>
      <w:proofErr w:type="spellEnd"/>
      <w:r>
        <w:t xml:space="preserve"> </w:t>
      </w:r>
      <w:proofErr w:type="spellStart"/>
      <w:r>
        <w:t>misbruck</w:t>
      </w:r>
      <w:proofErr w:type="spellEnd"/>
      <w:r>
        <w:t xml:space="preserve"> so </w:t>
      </w:r>
      <w:proofErr w:type="spellStart"/>
      <w:r>
        <w:t>kegen</w:t>
      </w:r>
      <w:proofErr w:type="spellEnd"/>
      <w:r>
        <w:t xml:space="preserve"> </w:t>
      </w:r>
      <w:proofErr w:type="spellStart"/>
      <w:r>
        <w:t>got</w:t>
      </w:r>
      <w:proofErr w:type="spellEnd"/>
      <w:r>
        <w:t xml:space="preserve"> </w:t>
      </w:r>
      <w:proofErr w:type="spellStart"/>
      <w:r>
        <w:t>vnd</w:t>
      </w:r>
      <w:proofErr w:type="spellEnd"/>
      <w:r>
        <w:t xml:space="preserve"> dat </w:t>
      </w:r>
      <w:proofErr w:type="spellStart"/>
      <w:r>
        <w:t>beueel</w:t>
      </w:r>
      <w:proofErr w:type="spellEnd"/>
      <w:r>
        <w:t xml:space="preserve"> </w:t>
      </w:r>
      <w:proofErr w:type="spellStart"/>
      <w:r>
        <w:t>christi</w:t>
      </w:r>
      <w:proofErr w:type="spellEnd"/>
      <w:r>
        <w:t xml:space="preserve"> noch in </w:t>
      </w:r>
      <w:proofErr w:type="spellStart"/>
      <w:r>
        <w:t>dusser</w:t>
      </w:r>
      <w:proofErr w:type="spellEnd"/>
      <w:r>
        <w:t xml:space="preserve"> </w:t>
      </w:r>
      <w:proofErr w:type="spellStart"/>
      <w:r>
        <w:t>guden</w:t>
      </w:r>
      <w:proofErr w:type="spellEnd"/>
      <w:r>
        <w:t xml:space="preserve"> </w:t>
      </w:r>
      <w:proofErr w:type="spellStart"/>
      <w:r>
        <w:t>stadt</w:t>
      </w:r>
      <w:proofErr w:type="spellEnd"/>
      <w:r>
        <w:t xml:space="preserve"> </w:t>
      </w:r>
      <w:proofErr w:type="spellStart"/>
      <w:r>
        <w:t>geholden</w:t>
      </w:r>
      <w:proofErr w:type="spellEnd"/>
      <w:r>
        <w:t xml:space="preserve"> </w:t>
      </w:r>
      <w:proofErr w:type="spellStart"/>
      <w:r>
        <w:t>vnd</w:t>
      </w:r>
      <w:proofErr w:type="spellEnd"/>
      <w:r>
        <w:t xml:space="preserve"> </w:t>
      </w:r>
      <w:proofErr w:type="spellStart"/>
      <w:r>
        <w:t>hanthauet</w:t>
      </w:r>
      <w:proofErr w:type="spellEnd"/>
      <w:r>
        <w:t xml:space="preserve"> wert mit misse holden </w:t>
      </w:r>
      <w:proofErr w:type="spellStart"/>
      <w:r>
        <w:t>vnd</w:t>
      </w:r>
      <w:proofErr w:type="spellEnd"/>
      <w:r>
        <w:t xml:space="preserve"> </w:t>
      </w:r>
      <w:proofErr w:type="spellStart"/>
      <w:r>
        <w:t>dergeliken</w:t>
      </w:r>
      <w:proofErr w:type="spellEnd"/>
      <w:r>
        <w:t xml:space="preserve"> </w:t>
      </w:r>
      <w:proofErr w:type="spellStart"/>
      <w:r>
        <w:t>alse</w:t>
      </w:r>
      <w:proofErr w:type="spellEnd"/>
      <w:r>
        <w:t xml:space="preserve"> </w:t>
      </w:r>
      <w:proofErr w:type="spellStart"/>
      <w:r>
        <w:t>dan</w:t>
      </w:r>
      <w:proofErr w:type="spellEnd"/>
      <w:r>
        <w:t xml:space="preserve"> </w:t>
      </w:r>
      <w:proofErr w:type="spellStart"/>
      <w:r>
        <w:t>geschuth</w:t>
      </w:r>
      <w:proofErr w:type="spellEnd"/>
      <w:r>
        <w:t xml:space="preserve"> bi den </w:t>
      </w:r>
      <w:proofErr w:type="spellStart"/>
      <w:r>
        <w:t>dome</w:t>
      </w:r>
      <w:proofErr w:type="spellEnd"/>
      <w:r>
        <w:t xml:space="preserve"> van den </w:t>
      </w:r>
      <w:proofErr w:type="spellStart"/>
      <w:r>
        <w:t>monniken</w:t>
      </w:r>
      <w:proofErr w:type="spellEnd"/>
      <w:r>
        <w:t xml:space="preserve"> </w:t>
      </w:r>
      <w:proofErr w:type="spellStart"/>
      <w:r>
        <w:t>tor</w:t>
      </w:r>
      <w:proofErr w:type="spellEnd"/>
      <w:r>
        <w:t xml:space="preserve"> </w:t>
      </w:r>
      <w:proofErr w:type="spellStart"/>
      <w:r>
        <w:t>borch</w:t>
      </w:r>
      <w:proofErr w:type="spellEnd"/>
      <w:r>
        <w:t xml:space="preserve"> </w:t>
      </w:r>
      <w:proofErr w:type="spellStart"/>
      <w:r>
        <w:t>tom</w:t>
      </w:r>
      <w:proofErr w:type="spellEnd"/>
      <w:r>
        <w:t xml:space="preserve"> </w:t>
      </w:r>
      <w:proofErr w:type="spellStart"/>
      <w:r>
        <w:t>hilligen</w:t>
      </w:r>
      <w:proofErr w:type="spellEnd"/>
      <w:r>
        <w:t xml:space="preserve"> </w:t>
      </w:r>
      <w:proofErr w:type="spellStart"/>
      <w:r>
        <w:t>geisthe</w:t>
      </w:r>
      <w:proofErr w:type="spellEnd"/>
      <w:r>
        <w:t xml:space="preserve"> de </w:t>
      </w:r>
      <w:proofErr w:type="spellStart"/>
      <w:r>
        <w:t>abdissche</w:t>
      </w:r>
      <w:proofErr w:type="spellEnd"/>
      <w:r>
        <w:t xml:space="preserve"> to </w:t>
      </w:r>
      <w:proofErr w:type="spellStart"/>
      <w:r>
        <w:t>sunt</w:t>
      </w:r>
      <w:proofErr w:type="spellEnd"/>
      <w:r>
        <w:t xml:space="preserve"> Johanis ist so vorstocket </w:t>
      </w:r>
      <w:proofErr w:type="spellStart"/>
      <w:r>
        <w:t>vnd</w:t>
      </w:r>
      <w:proofErr w:type="spellEnd"/>
      <w:r>
        <w:t xml:space="preserve"> hart dat se de armen </w:t>
      </w:r>
      <w:proofErr w:type="spellStart"/>
      <w:r>
        <w:t>kynder</w:t>
      </w:r>
      <w:proofErr w:type="spellEnd"/>
      <w:r>
        <w:t xml:space="preserve"> also </w:t>
      </w:r>
      <w:proofErr w:type="spellStart"/>
      <w:r>
        <w:t>vnderholt</w:t>
      </w:r>
      <w:proofErr w:type="spellEnd"/>
      <w:r>
        <w:t xml:space="preserve"> dat se nicht </w:t>
      </w:r>
      <w:proofErr w:type="spellStart"/>
      <w:r>
        <w:t>moten</w:t>
      </w:r>
      <w:proofErr w:type="spellEnd"/>
      <w:r>
        <w:t xml:space="preserve"> in de </w:t>
      </w:r>
      <w:proofErr w:type="spellStart"/>
      <w:r>
        <w:t>predekye</w:t>
      </w:r>
      <w:proofErr w:type="spellEnd"/>
      <w:r>
        <w:t xml:space="preserve"> des </w:t>
      </w:r>
      <w:proofErr w:type="spellStart"/>
      <w:r>
        <w:t>euangely</w:t>
      </w:r>
      <w:proofErr w:type="spellEnd"/>
      <w:r>
        <w:t xml:space="preserve"> </w:t>
      </w:r>
      <w:proofErr w:type="spellStart"/>
      <w:r>
        <w:t>gan</w:t>
      </w:r>
      <w:proofErr w:type="spellEnd"/>
      <w:r>
        <w:t xml:space="preserve"> </w:t>
      </w:r>
      <w:proofErr w:type="spellStart"/>
      <w:r>
        <w:t>fele</w:t>
      </w:r>
      <w:proofErr w:type="spellEnd"/>
      <w:r>
        <w:t xml:space="preserve"> weiniger </w:t>
      </w:r>
      <w:proofErr w:type="spellStart"/>
      <w:r>
        <w:t>tom</w:t>
      </w:r>
      <w:proofErr w:type="spellEnd"/>
      <w:r>
        <w:t xml:space="preserve"> </w:t>
      </w:r>
      <w:proofErr w:type="spellStart"/>
      <w:r>
        <w:t>hilligen</w:t>
      </w:r>
      <w:proofErr w:type="spellEnd"/>
      <w:r>
        <w:t xml:space="preserve"> </w:t>
      </w:r>
      <w:proofErr w:type="spellStart"/>
      <w:r>
        <w:t>sacramente</w:t>
      </w:r>
      <w:proofErr w:type="spellEnd"/>
      <w:r>
        <w:t xml:space="preserve"> </w:t>
      </w:r>
      <w:proofErr w:type="spellStart"/>
      <w:r>
        <w:t>vnd</w:t>
      </w:r>
      <w:proofErr w:type="spellEnd"/>
      <w:r>
        <w:t xml:space="preserve"> </w:t>
      </w:r>
      <w:proofErr w:type="spellStart"/>
      <w:r>
        <w:t>were</w:t>
      </w:r>
      <w:proofErr w:type="spellEnd"/>
      <w:r>
        <w:t xml:space="preserve"> derwegen </w:t>
      </w:r>
      <w:proofErr w:type="spellStart"/>
      <w:r>
        <w:t>wol</w:t>
      </w:r>
      <w:proofErr w:type="spellEnd"/>
      <w:r>
        <w:t xml:space="preserve"> gut </w:t>
      </w:r>
      <w:proofErr w:type="spellStart"/>
      <w:r>
        <w:t>vnd</w:t>
      </w:r>
      <w:proofErr w:type="spellEnd"/>
      <w:r>
        <w:t xml:space="preserve"> van </w:t>
      </w:r>
      <w:proofErr w:type="spellStart"/>
      <w:r>
        <w:t>noden</w:t>
      </w:r>
      <w:proofErr w:type="spellEnd"/>
      <w:r>
        <w:t xml:space="preserve"> dat </w:t>
      </w:r>
      <w:proofErr w:type="spellStart"/>
      <w:r>
        <w:t>solcke</w:t>
      </w:r>
      <w:proofErr w:type="spellEnd"/>
      <w:r>
        <w:t xml:space="preserve"> </w:t>
      </w:r>
      <w:proofErr w:type="spellStart"/>
      <w:r>
        <w:t>ene</w:t>
      </w:r>
      <w:proofErr w:type="spellEnd"/>
      <w:r>
        <w:t xml:space="preserve"> </w:t>
      </w:r>
      <w:proofErr w:type="spellStart"/>
      <w:r>
        <w:t>gotlose</w:t>
      </w:r>
      <w:proofErr w:type="spellEnd"/>
      <w:r>
        <w:t xml:space="preserve"> </w:t>
      </w:r>
      <w:proofErr w:type="spellStart"/>
      <w:r>
        <w:t>abdisse</w:t>
      </w:r>
      <w:proofErr w:type="spellEnd"/>
      <w:r>
        <w:t xml:space="preserve"> </w:t>
      </w:r>
      <w:proofErr w:type="spellStart"/>
      <w:r>
        <w:t>worde</w:t>
      </w:r>
      <w:proofErr w:type="spellEnd"/>
      <w:r>
        <w:t xml:space="preserve"> </w:t>
      </w:r>
      <w:proofErr w:type="spellStart"/>
      <w:r>
        <w:t>affgesettet</w:t>
      </w:r>
      <w:proofErr w:type="spellEnd"/>
      <w:r>
        <w:t xml:space="preserve"> </w:t>
      </w:r>
      <w:proofErr w:type="spellStart"/>
      <w:r>
        <w:t>vp</w:t>
      </w:r>
      <w:proofErr w:type="spellEnd"/>
      <w:r>
        <w:t xml:space="preserve"> dat den armen </w:t>
      </w:r>
      <w:proofErr w:type="spellStart"/>
      <w:r>
        <w:t>kynder</w:t>
      </w:r>
      <w:proofErr w:type="spellEnd"/>
      <w:r>
        <w:t xml:space="preserve"> </w:t>
      </w:r>
      <w:proofErr w:type="spellStart"/>
      <w:r>
        <w:t>selen</w:t>
      </w:r>
      <w:proofErr w:type="spellEnd"/>
      <w:r>
        <w:t xml:space="preserve"> </w:t>
      </w:r>
      <w:proofErr w:type="spellStart"/>
      <w:r>
        <w:t>salicheit</w:t>
      </w:r>
      <w:proofErr w:type="spellEnd"/>
      <w:r>
        <w:t xml:space="preserve"> so </w:t>
      </w:r>
      <w:proofErr w:type="spellStart"/>
      <w:r>
        <w:t>motwilligen</w:t>
      </w:r>
      <w:proofErr w:type="spellEnd"/>
      <w:r>
        <w:t xml:space="preserve"> nicht verhindert </w:t>
      </w:r>
      <w:proofErr w:type="spellStart"/>
      <w:r>
        <w:t>worde</w:t>
      </w:r>
      <w:proofErr w:type="spellEnd"/>
      <w:r>
        <w:t xml:space="preserve"> </w:t>
      </w:r>
      <w:proofErr w:type="spellStart"/>
      <w:r>
        <w:t>alse</w:t>
      </w:r>
      <w:proofErr w:type="spellEnd"/>
      <w:r>
        <w:t xml:space="preserve"> </w:t>
      </w:r>
      <w:proofErr w:type="spellStart"/>
      <w:r>
        <w:t>dan</w:t>
      </w:r>
      <w:proofErr w:type="spellEnd"/>
      <w:r>
        <w:t xml:space="preserve"> leider </w:t>
      </w:r>
      <w:proofErr w:type="spellStart"/>
      <w:r>
        <w:t>geschut</w:t>
      </w:r>
      <w:proofErr w:type="spellEnd"/>
      <w:r>
        <w:t xml:space="preserve"> </w:t>
      </w:r>
      <w:proofErr w:type="spellStart"/>
      <w:r>
        <w:t>vnd</w:t>
      </w:r>
      <w:proofErr w:type="spellEnd"/>
      <w:r>
        <w:t xml:space="preserve"> </w:t>
      </w:r>
      <w:proofErr w:type="spellStart"/>
      <w:r>
        <w:t>solcks</w:t>
      </w:r>
      <w:proofErr w:type="spellEnd"/>
      <w:r>
        <w:t xml:space="preserve"> </w:t>
      </w:r>
      <w:proofErr w:type="spellStart"/>
      <w:r>
        <w:t>konen</w:t>
      </w:r>
      <w:proofErr w:type="spellEnd"/>
      <w:r>
        <w:t xml:space="preserve"> </w:t>
      </w:r>
      <w:proofErr w:type="spellStart"/>
      <w:r>
        <w:t>ock</w:t>
      </w:r>
      <w:proofErr w:type="spellEnd"/>
      <w:r>
        <w:t xml:space="preserve"> de </w:t>
      </w:r>
      <w:proofErr w:type="spellStart"/>
      <w:r>
        <w:t>heren</w:t>
      </w:r>
      <w:proofErr w:type="spellEnd"/>
      <w:r>
        <w:t xml:space="preserve"> </w:t>
      </w:r>
      <w:proofErr w:type="spellStart"/>
      <w:r>
        <w:t>vorstender</w:t>
      </w:r>
      <w:proofErr w:type="spellEnd"/>
      <w:r>
        <w:t xml:space="preserve"> vor </w:t>
      </w:r>
      <w:proofErr w:type="spellStart"/>
      <w:r>
        <w:t>gott</w:t>
      </w:r>
      <w:proofErr w:type="spellEnd"/>
      <w:r>
        <w:t xml:space="preserve"> </w:t>
      </w:r>
      <w:proofErr w:type="spellStart"/>
      <w:r>
        <w:t>vnd</w:t>
      </w:r>
      <w:proofErr w:type="spellEnd"/>
      <w:r>
        <w:t xml:space="preserve"> der </w:t>
      </w:r>
      <w:proofErr w:type="spellStart"/>
      <w:r>
        <w:t>werlt</w:t>
      </w:r>
      <w:proofErr w:type="spellEnd"/>
      <w:r>
        <w:t xml:space="preserve"> mit </w:t>
      </w:r>
      <w:proofErr w:type="spellStart"/>
      <w:r>
        <w:t>guden</w:t>
      </w:r>
      <w:proofErr w:type="spellEnd"/>
      <w:r>
        <w:t xml:space="preserve"> </w:t>
      </w:r>
      <w:proofErr w:type="spellStart"/>
      <w:r>
        <w:t>conscientien</w:t>
      </w:r>
      <w:proofErr w:type="spellEnd"/>
      <w:r>
        <w:t xml:space="preserve"> nicht </w:t>
      </w:r>
      <w:proofErr w:type="spellStart"/>
      <w:r>
        <w:t>wol</w:t>
      </w:r>
      <w:proofErr w:type="spellEnd"/>
      <w:r>
        <w:t xml:space="preserve"> </w:t>
      </w:r>
      <w:proofErr w:type="spellStart"/>
      <w:r>
        <w:t>vorantworden</w:t>
      </w:r>
      <w:proofErr w:type="spellEnd"/>
      <w:r>
        <w:t xml:space="preserve"> </w:t>
      </w:r>
      <w:proofErr w:type="spellStart"/>
      <w:r>
        <w:t>vnd</w:t>
      </w:r>
      <w:proofErr w:type="spellEnd"/>
      <w:r>
        <w:t xml:space="preserve"> </w:t>
      </w:r>
      <w:proofErr w:type="spellStart"/>
      <w:r>
        <w:t>ick</w:t>
      </w:r>
      <w:proofErr w:type="spellEnd"/>
      <w:r>
        <w:t xml:space="preserve"> befruchte </w:t>
      </w:r>
      <w:proofErr w:type="spellStart"/>
      <w:r>
        <w:t>my</w:t>
      </w:r>
      <w:proofErr w:type="spellEnd"/>
      <w:r>
        <w:t xml:space="preserve"> </w:t>
      </w:r>
      <w:proofErr w:type="spellStart"/>
      <w:r>
        <w:t>warliken</w:t>
      </w:r>
      <w:proofErr w:type="spellEnd"/>
      <w:r>
        <w:t xml:space="preserve"> so in der </w:t>
      </w:r>
      <w:proofErr w:type="spellStart"/>
      <w:r>
        <w:t>geliken</w:t>
      </w:r>
      <w:proofErr w:type="spellEnd"/>
      <w:r>
        <w:t xml:space="preserve"> dinge nicht wert ein </w:t>
      </w:r>
      <w:proofErr w:type="spellStart"/>
      <w:r>
        <w:t>ernstlick</w:t>
      </w:r>
      <w:proofErr w:type="spellEnd"/>
      <w:r>
        <w:t xml:space="preserve"> </w:t>
      </w:r>
      <w:proofErr w:type="spellStart"/>
      <w:r>
        <w:t>insehen</w:t>
      </w:r>
      <w:proofErr w:type="spellEnd"/>
      <w:r>
        <w:t xml:space="preserve"> </w:t>
      </w:r>
      <w:proofErr w:type="spellStart"/>
      <w:r>
        <w:t>vnd</w:t>
      </w:r>
      <w:proofErr w:type="spellEnd"/>
      <w:r>
        <w:t xml:space="preserve"> </w:t>
      </w:r>
      <w:proofErr w:type="spellStart"/>
      <w:r>
        <w:t>beteringe</w:t>
      </w:r>
      <w:proofErr w:type="spellEnd"/>
      <w:r>
        <w:t xml:space="preserve"> </w:t>
      </w:r>
      <w:proofErr w:type="spellStart"/>
      <w:r>
        <w:t>geschen</w:t>
      </w:r>
      <w:proofErr w:type="spellEnd"/>
      <w:r>
        <w:t xml:space="preserve"> dat </w:t>
      </w:r>
      <w:proofErr w:type="spellStart"/>
      <w:r>
        <w:t>gott</w:t>
      </w:r>
      <w:proofErr w:type="spellEnd"/>
      <w:r>
        <w:t xml:space="preserve"> </w:t>
      </w:r>
      <w:proofErr w:type="spellStart"/>
      <w:r>
        <w:t>suluest</w:t>
      </w:r>
      <w:proofErr w:type="spellEnd"/>
      <w:r>
        <w:t xml:space="preserve"> mochte </w:t>
      </w:r>
      <w:proofErr w:type="spellStart"/>
      <w:r>
        <w:t>solcks</w:t>
      </w:r>
      <w:proofErr w:type="spellEnd"/>
      <w:r>
        <w:t xml:space="preserve"> an </w:t>
      </w:r>
      <w:proofErr w:type="spellStart"/>
      <w:r>
        <w:t>desser</w:t>
      </w:r>
      <w:proofErr w:type="spellEnd"/>
      <w:r>
        <w:t xml:space="preserve"> </w:t>
      </w:r>
      <w:proofErr w:type="spellStart"/>
      <w:r>
        <w:t>guden</w:t>
      </w:r>
      <w:proofErr w:type="spellEnd"/>
      <w:r>
        <w:t xml:space="preserve"> </w:t>
      </w:r>
      <w:proofErr w:type="spellStart"/>
      <w:r>
        <w:t>stadt</w:t>
      </w:r>
      <w:proofErr w:type="spellEnd"/>
      <w:r>
        <w:t xml:space="preserve"> </w:t>
      </w:r>
      <w:proofErr w:type="spellStart"/>
      <w:r>
        <w:t>vnd</w:t>
      </w:r>
      <w:proofErr w:type="spellEnd"/>
      <w:r>
        <w:t xml:space="preserve"> </w:t>
      </w:r>
      <w:proofErr w:type="spellStart"/>
      <w:r>
        <w:t>vns</w:t>
      </w:r>
      <w:proofErr w:type="spellEnd"/>
      <w:r>
        <w:t xml:space="preserve"> allen straffen </w:t>
      </w:r>
      <w:proofErr w:type="spellStart"/>
      <w:r>
        <w:t>jdt</w:t>
      </w:r>
      <w:proofErr w:type="spellEnd"/>
      <w:r>
        <w:t xml:space="preserve"> </w:t>
      </w:r>
      <w:proofErr w:type="spellStart"/>
      <w:r>
        <w:t>hebben</w:t>
      </w:r>
      <w:proofErr w:type="spellEnd"/>
      <w:r>
        <w:t xml:space="preserve"> </w:t>
      </w:r>
      <w:proofErr w:type="spellStart"/>
      <w:r>
        <w:t>j.e.w</w:t>
      </w:r>
      <w:proofErr w:type="spellEnd"/>
      <w:r>
        <w:t xml:space="preserve">. nu </w:t>
      </w:r>
      <w:proofErr w:type="spellStart"/>
      <w:r>
        <w:t>desfalles</w:t>
      </w:r>
      <w:proofErr w:type="spellEnd"/>
      <w:r>
        <w:t xml:space="preserve"> </w:t>
      </w:r>
      <w:proofErr w:type="spellStart"/>
      <w:r>
        <w:t>nene</w:t>
      </w:r>
      <w:proofErr w:type="spellEnd"/>
      <w:r>
        <w:t xml:space="preserve"> </w:t>
      </w:r>
      <w:proofErr w:type="spellStart"/>
      <w:r>
        <w:t>entschuldinge</w:t>
      </w:r>
      <w:proofErr w:type="spellEnd"/>
      <w:r>
        <w:t xml:space="preserve"> </w:t>
      </w:r>
      <w:proofErr w:type="spellStart"/>
      <w:r>
        <w:t>men</w:t>
      </w:r>
      <w:proofErr w:type="spellEnd"/>
      <w:r>
        <w:t xml:space="preserve"> </w:t>
      </w:r>
      <w:proofErr w:type="spellStart"/>
      <w:r>
        <w:t>dewile</w:t>
      </w:r>
      <w:proofErr w:type="spellEnd"/>
      <w:r>
        <w:t xml:space="preserve"> </w:t>
      </w:r>
      <w:proofErr w:type="spellStart"/>
      <w:r>
        <w:t>yo</w:t>
      </w:r>
      <w:proofErr w:type="spellEnd"/>
      <w:r>
        <w:t xml:space="preserve"> </w:t>
      </w:r>
      <w:proofErr w:type="spellStart"/>
      <w:r>
        <w:t>dorch</w:t>
      </w:r>
      <w:proofErr w:type="spellEnd"/>
      <w:r>
        <w:t xml:space="preserve"> </w:t>
      </w:r>
      <w:proofErr w:type="spellStart"/>
      <w:r>
        <w:t>gades</w:t>
      </w:r>
      <w:proofErr w:type="spellEnd"/>
      <w:r>
        <w:t xml:space="preserve"> </w:t>
      </w:r>
      <w:proofErr w:type="spellStart"/>
      <w:r>
        <w:t>gnade</w:t>
      </w:r>
      <w:proofErr w:type="spellEnd"/>
      <w:r>
        <w:t xml:space="preserve"> </w:t>
      </w:r>
      <w:proofErr w:type="spellStart"/>
      <w:r>
        <w:t>j.e.w</w:t>
      </w:r>
      <w:proofErr w:type="spellEnd"/>
      <w:r>
        <w:t xml:space="preserve">. </w:t>
      </w:r>
      <w:proofErr w:type="spellStart"/>
      <w:r>
        <w:t>tom</w:t>
      </w:r>
      <w:proofErr w:type="spellEnd"/>
      <w:r>
        <w:t xml:space="preserve"> </w:t>
      </w:r>
      <w:proofErr w:type="spellStart"/>
      <w:r>
        <w:t>meren</w:t>
      </w:r>
      <w:proofErr w:type="spellEnd"/>
      <w:r>
        <w:t xml:space="preserve"> </w:t>
      </w:r>
      <w:proofErr w:type="spellStart"/>
      <w:r>
        <w:t>dele</w:t>
      </w:r>
      <w:proofErr w:type="spellEnd"/>
      <w:r>
        <w:t xml:space="preserve"> de </w:t>
      </w:r>
      <w:proofErr w:type="spellStart"/>
      <w:r>
        <w:t>sake</w:t>
      </w:r>
      <w:proofErr w:type="spellEnd"/>
      <w:r>
        <w:t xml:space="preserve"> </w:t>
      </w:r>
      <w:proofErr w:type="spellStart"/>
      <w:r>
        <w:t>io</w:t>
      </w:r>
      <w:proofErr w:type="spellEnd"/>
      <w:r>
        <w:t xml:space="preserve"> </w:t>
      </w:r>
      <w:proofErr w:type="spellStart"/>
      <w:r>
        <w:t>wol</w:t>
      </w:r>
      <w:proofErr w:type="spellEnd"/>
      <w:r>
        <w:t xml:space="preserve"> </w:t>
      </w:r>
      <w:proofErr w:type="spellStart"/>
      <w:r>
        <w:t>vnd</w:t>
      </w:r>
      <w:proofErr w:type="spellEnd"/>
      <w:r>
        <w:t xml:space="preserve"> recht </w:t>
      </w:r>
      <w:proofErr w:type="spellStart"/>
      <w:r>
        <w:t>vorstan</w:t>
      </w:r>
      <w:proofErr w:type="spellEnd"/>
      <w:r>
        <w:t xml:space="preserve"> </w:t>
      </w:r>
      <w:proofErr w:type="spellStart"/>
      <w:r>
        <w:t>vnd</w:t>
      </w:r>
      <w:proofErr w:type="spellEnd"/>
      <w:r>
        <w:t xml:space="preserve"> dar to dat </w:t>
      </w:r>
      <w:proofErr w:type="spellStart"/>
      <w:r>
        <w:t>gehoer</w:t>
      </w:r>
      <w:proofErr w:type="spellEnd"/>
      <w:r>
        <w:t xml:space="preserve"> </w:t>
      </w:r>
      <w:proofErr w:type="spellStart"/>
      <w:r>
        <w:t>vnd</w:t>
      </w:r>
      <w:proofErr w:type="spellEnd"/>
      <w:r>
        <w:t xml:space="preserve"> </w:t>
      </w:r>
      <w:proofErr w:type="spellStart"/>
      <w:r>
        <w:t>regiment</w:t>
      </w:r>
      <w:proofErr w:type="spellEnd"/>
      <w:r>
        <w:t xml:space="preserve"> van </w:t>
      </w:r>
      <w:proofErr w:type="spellStart"/>
      <w:r>
        <w:t>gades</w:t>
      </w:r>
      <w:proofErr w:type="spellEnd"/>
      <w:r>
        <w:t xml:space="preserve"> wegen </w:t>
      </w:r>
      <w:proofErr w:type="spellStart"/>
      <w:r>
        <w:t>fullenkamen</w:t>
      </w:r>
      <w:proofErr w:type="spellEnd"/>
      <w:r>
        <w:t xml:space="preserve"> </w:t>
      </w:r>
      <w:proofErr w:type="spellStart"/>
      <w:r>
        <w:t>hebben</w:t>
      </w:r>
      <w:proofErr w:type="spellEnd"/>
      <w:r>
        <w:t xml:space="preserve"> </w:t>
      </w:r>
      <w:proofErr w:type="spellStart"/>
      <w:r>
        <w:t>darumme</w:t>
      </w:r>
      <w:proofErr w:type="spellEnd"/>
      <w:r>
        <w:t xml:space="preserve"> </w:t>
      </w:r>
      <w:proofErr w:type="spellStart"/>
      <w:r>
        <w:t>ick</w:t>
      </w:r>
      <w:proofErr w:type="spellEnd"/>
      <w:r>
        <w:t xml:space="preserve"> </w:t>
      </w:r>
      <w:proofErr w:type="spellStart"/>
      <w:r>
        <w:t>ock</w:t>
      </w:r>
      <w:proofErr w:type="spellEnd"/>
      <w:r>
        <w:t xml:space="preserve"> </w:t>
      </w:r>
      <w:proofErr w:type="spellStart"/>
      <w:r>
        <w:t>gott</w:t>
      </w:r>
      <w:proofErr w:type="spellEnd"/>
      <w:r>
        <w:t xml:space="preserve"> </w:t>
      </w:r>
      <w:proofErr w:type="spellStart"/>
      <w:r>
        <w:t>bidde</w:t>
      </w:r>
      <w:proofErr w:type="spellEnd"/>
      <w:r>
        <w:t xml:space="preserve"> </w:t>
      </w:r>
      <w:proofErr w:type="spellStart"/>
      <w:r>
        <w:t>gy</w:t>
      </w:r>
      <w:proofErr w:type="spellEnd"/>
      <w:r>
        <w:t xml:space="preserve"> in </w:t>
      </w:r>
      <w:proofErr w:type="spellStart"/>
      <w:r>
        <w:t>demsuluen</w:t>
      </w:r>
      <w:proofErr w:type="spellEnd"/>
      <w:r>
        <w:t xml:space="preserve"> to langen </w:t>
      </w:r>
      <w:proofErr w:type="spellStart"/>
      <w:r>
        <w:t>tiden</w:t>
      </w:r>
      <w:proofErr w:type="spellEnd"/>
      <w:r>
        <w:t xml:space="preserve"> </w:t>
      </w:r>
      <w:proofErr w:type="spellStart"/>
      <w:r>
        <w:t>gelicksaligen</w:t>
      </w:r>
      <w:proofErr w:type="spellEnd"/>
      <w:r>
        <w:t xml:space="preserve"> </w:t>
      </w:r>
      <w:proofErr w:type="spellStart"/>
      <w:r>
        <w:t>mogen</w:t>
      </w:r>
      <w:proofErr w:type="spellEnd"/>
      <w:r>
        <w:t xml:space="preserve"> </w:t>
      </w:r>
      <w:proofErr w:type="spellStart"/>
      <w:r>
        <w:t>enholden</w:t>
      </w:r>
      <w:proofErr w:type="spellEnd"/>
      <w:r>
        <w:t xml:space="preserve"> werden.</w:t>
      </w:r>
    </w:p>
    <w:p w14:paraId="10CAE822" w14:textId="77777777" w:rsidR="00BC6FF4" w:rsidRDefault="00BC6FF4" w:rsidP="00BC6FF4">
      <w:pPr>
        <w:pStyle w:val="StandardWeb"/>
      </w:pPr>
      <w:proofErr w:type="spellStart"/>
      <w:r>
        <w:t>j.e.w</w:t>
      </w:r>
      <w:proofErr w:type="spellEnd"/>
      <w:r>
        <w:t>.</w:t>
      </w:r>
      <w:r>
        <w:br/>
        <w:t>willige</w:t>
      </w:r>
      <w:r>
        <w:br/>
        <w:t xml:space="preserve">Hermannus </w:t>
      </w:r>
      <w:proofErr w:type="spellStart"/>
      <w:r>
        <w:t>Bonnus</w:t>
      </w:r>
      <w:proofErr w:type="spellEnd"/>
      <w:r>
        <w:br/>
      </w:r>
      <w:proofErr w:type="spellStart"/>
      <w:r>
        <w:t>Superattendens</w:t>
      </w:r>
      <w:proofErr w:type="spellEnd"/>
      <w:r>
        <w:t>.</w:t>
      </w:r>
    </w:p>
    <w:p w14:paraId="533816D3" w14:textId="77777777" w:rsidR="00BC6FF4" w:rsidRDefault="00BC6FF4" w:rsidP="00BC6FF4">
      <w:pPr>
        <w:spacing w:after="0" w:line="240" w:lineRule="auto"/>
        <w:rPr>
          <w:lang w:eastAsia="de-DE"/>
        </w:rPr>
      </w:pPr>
      <w:r>
        <w:rPr>
          <w:lang w:eastAsia="de-DE"/>
        </w:rPr>
        <w:br w:type="page"/>
      </w:r>
    </w:p>
    <w:p w14:paraId="4BD8D337" w14:textId="067CADD7" w:rsidR="00BC6FF4" w:rsidRDefault="00BC6FF4" w:rsidP="00BC6FF4">
      <w:pPr>
        <w:pStyle w:val="berschrift2"/>
        <w:rPr>
          <w:sz w:val="48"/>
          <w:szCs w:val="48"/>
          <w:lang w:eastAsia="de-DE"/>
        </w:rPr>
      </w:pPr>
      <w:r w:rsidRPr="00BC6FF4">
        <w:t xml:space="preserve">Schreiben des Superintendenten </w:t>
      </w:r>
      <w:proofErr w:type="spellStart"/>
      <w:r w:rsidRPr="00BC6FF4">
        <w:t>Bonnus</w:t>
      </w:r>
      <w:proofErr w:type="spellEnd"/>
      <w:r w:rsidRPr="00BC6FF4">
        <w:t xml:space="preserve"> an den Rath in </w:t>
      </w:r>
      <w:proofErr w:type="spellStart"/>
      <w:r w:rsidRPr="00BC6FF4">
        <w:t>Quackenbrück</w:t>
      </w:r>
      <w:proofErr w:type="spellEnd"/>
    </w:p>
    <w:p w14:paraId="582BD333" w14:textId="77777777" w:rsidR="00BC6FF4" w:rsidRDefault="00BC6FF4" w:rsidP="00BC6FF4">
      <w:pPr>
        <w:pStyle w:val="StandardWeb"/>
      </w:pPr>
      <w:r>
        <w:t xml:space="preserve">Gnade und Frede in Christo Jesu mit </w:t>
      </w:r>
      <w:proofErr w:type="spellStart"/>
      <w:r>
        <w:t>früntliker</w:t>
      </w:r>
      <w:proofErr w:type="spellEnd"/>
      <w:r>
        <w:t xml:space="preserve"> </w:t>
      </w:r>
      <w:proofErr w:type="spellStart"/>
      <w:r>
        <w:t>erbedunge</w:t>
      </w:r>
      <w:proofErr w:type="spellEnd"/>
      <w:r>
        <w:t xml:space="preserve"> minder willigen </w:t>
      </w:r>
      <w:proofErr w:type="spellStart"/>
      <w:r>
        <w:t>Denste</w:t>
      </w:r>
      <w:proofErr w:type="spellEnd"/>
      <w:r>
        <w:t xml:space="preserve"> stets </w:t>
      </w:r>
      <w:proofErr w:type="spellStart"/>
      <w:r>
        <w:t>tovorne</w:t>
      </w:r>
      <w:proofErr w:type="spellEnd"/>
      <w:r>
        <w:t xml:space="preserve">, </w:t>
      </w:r>
      <w:proofErr w:type="spellStart"/>
      <w:r>
        <w:t>Erbaren</w:t>
      </w:r>
      <w:proofErr w:type="spellEnd"/>
      <w:r>
        <w:t xml:space="preserve"> und </w:t>
      </w:r>
      <w:proofErr w:type="spellStart"/>
      <w:r>
        <w:t>Ersamen</w:t>
      </w:r>
      <w:proofErr w:type="spellEnd"/>
      <w:r>
        <w:t xml:space="preserve"> </w:t>
      </w:r>
      <w:proofErr w:type="spellStart"/>
      <w:r>
        <w:t>guden</w:t>
      </w:r>
      <w:proofErr w:type="spellEnd"/>
      <w:r>
        <w:t xml:space="preserve"> </w:t>
      </w:r>
      <w:proofErr w:type="spellStart"/>
      <w:r>
        <w:t>Fründe</w:t>
      </w:r>
      <w:proofErr w:type="spellEnd"/>
      <w:r>
        <w:t xml:space="preserve"> </w:t>
      </w:r>
      <w:proofErr w:type="spellStart"/>
      <w:r>
        <w:t>ick</w:t>
      </w:r>
      <w:proofErr w:type="spellEnd"/>
      <w:r>
        <w:t xml:space="preserve"> danke </w:t>
      </w:r>
      <w:proofErr w:type="spellStart"/>
      <w:r>
        <w:t>gott</w:t>
      </w:r>
      <w:proofErr w:type="spellEnd"/>
      <w:r>
        <w:t xml:space="preserve"> dem </w:t>
      </w:r>
      <w:proofErr w:type="spellStart"/>
      <w:r>
        <w:t>vader</w:t>
      </w:r>
      <w:proofErr w:type="spellEnd"/>
      <w:r>
        <w:t xml:space="preserve"> </w:t>
      </w:r>
      <w:proofErr w:type="spellStart"/>
      <w:r>
        <w:t>dorch</w:t>
      </w:r>
      <w:proofErr w:type="spellEnd"/>
      <w:r>
        <w:t xml:space="preserve"> Christum van </w:t>
      </w:r>
      <w:proofErr w:type="spellStart"/>
      <w:r>
        <w:t>ganssen</w:t>
      </w:r>
      <w:proofErr w:type="spellEnd"/>
      <w:r>
        <w:t xml:space="preserve"> </w:t>
      </w:r>
      <w:proofErr w:type="spellStart"/>
      <w:r>
        <w:t>herten</w:t>
      </w:r>
      <w:proofErr w:type="spellEnd"/>
      <w:r>
        <w:t xml:space="preserve">, dat </w:t>
      </w:r>
      <w:proofErr w:type="spellStart"/>
      <w:r>
        <w:t>ick</w:t>
      </w:r>
      <w:proofErr w:type="spellEnd"/>
      <w:r>
        <w:t xml:space="preserve"> </w:t>
      </w:r>
      <w:proofErr w:type="spellStart"/>
      <w:r>
        <w:t>hore</w:t>
      </w:r>
      <w:proofErr w:type="spellEnd"/>
      <w:r>
        <w:t xml:space="preserve">, wo </w:t>
      </w:r>
      <w:proofErr w:type="spellStart"/>
      <w:r>
        <w:t>gy</w:t>
      </w:r>
      <w:proofErr w:type="spellEnd"/>
      <w:r>
        <w:t xml:space="preserve"> </w:t>
      </w:r>
      <w:proofErr w:type="spellStart"/>
      <w:r>
        <w:t>wedderume</w:t>
      </w:r>
      <w:proofErr w:type="spellEnd"/>
      <w:r>
        <w:t xml:space="preserve"> bi </w:t>
      </w:r>
      <w:proofErr w:type="spellStart"/>
      <w:r>
        <w:t>ju</w:t>
      </w:r>
      <w:proofErr w:type="spellEnd"/>
      <w:r>
        <w:t xml:space="preserve"> to </w:t>
      </w:r>
      <w:proofErr w:type="spellStart"/>
      <w:r>
        <w:t>Quakenbrugge</w:t>
      </w:r>
      <w:proofErr w:type="spellEnd"/>
      <w:r>
        <w:t xml:space="preserve"> de </w:t>
      </w:r>
      <w:proofErr w:type="spellStart"/>
      <w:r>
        <w:t>psalme</w:t>
      </w:r>
      <w:proofErr w:type="spellEnd"/>
      <w:r>
        <w:t xml:space="preserve"> </w:t>
      </w:r>
      <w:proofErr w:type="spellStart"/>
      <w:r>
        <w:t>up</w:t>
      </w:r>
      <w:proofErr w:type="spellEnd"/>
      <w:r>
        <w:t xml:space="preserve"> </w:t>
      </w:r>
      <w:proofErr w:type="spellStart"/>
      <w:r>
        <w:t>düdesch</w:t>
      </w:r>
      <w:proofErr w:type="spellEnd"/>
      <w:r>
        <w:t xml:space="preserve"> singen, ok des </w:t>
      </w:r>
      <w:proofErr w:type="spellStart"/>
      <w:r>
        <w:t>illigen</w:t>
      </w:r>
      <w:proofErr w:type="spellEnd"/>
      <w:r>
        <w:t xml:space="preserve"> </w:t>
      </w:r>
      <w:proofErr w:type="spellStart"/>
      <w:r>
        <w:t>ochwurdigen</w:t>
      </w:r>
      <w:proofErr w:type="spellEnd"/>
      <w:r>
        <w:t xml:space="preserve"> Sacramenten </w:t>
      </w:r>
      <w:proofErr w:type="spellStart"/>
      <w:r>
        <w:t>gebrocken</w:t>
      </w:r>
      <w:proofErr w:type="spellEnd"/>
      <w:r>
        <w:t xml:space="preserve"> na dem </w:t>
      </w:r>
      <w:proofErr w:type="spellStart"/>
      <w:r>
        <w:t>bevele</w:t>
      </w:r>
      <w:proofErr w:type="spellEnd"/>
      <w:r>
        <w:t xml:space="preserve"> Christi unsers </w:t>
      </w:r>
      <w:proofErr w:type="spellStart"/>
      <w:r>
        <w:t>hern</w:t>
      </w:r>
      <w:proofErr w:type="spellEnd"/>
      <w:r>
        <w:t xml:space="preserve"> und </w:t>
      </w:r>
      <w:proofErr w:type="spellStart"/>
      <w:r>
        <w:t>heilants</w:t>
      </w:r>
      <w:proofErr w:type="spellEnd"/>
      <w:r>
        <w:t xml:space="preserve">, und </w:t>
      </w:r>
      <w:proofErr w:type="spellStart"/>
      <w:r>
        <w:t>hape</w:t>
      </w:r>
      <w:proofErr w:type="spellEnd"/>
      <w:r>
        <w:t xml:space="preserve"> </w:t>
      </w:r>
      <w:proofErr w:type="spellStart"/>
      <w:r>
        <w:t>got</w:t>
      </w:r>
      <w:proofErr w:type="spellEnd"/>
      <w:r>
        <w:t xml:space="preserve"> </w:t>
      </w:r>
      <w:proofErr w:type="spellStart"/>
      <w:r>
        <w:t>alls</w:t>
      </w:r>
      <w:proofErr w:type="spellEnd"/>
      <w:r>
        <w:t xml:space="preserve"> ein </w:t>
      </w:r>
      <w:proofErr w:type="spellStart"/>
      <w:r>
        <w:t>gnedig</w:t>
      </w:r>
      <w:proofErr w:type="spellEnd"/>
      <w:r>
        <w:t xml:space="preserve"> </w:t>
      </w:r>
      <w:proofErr w:type="spellStart"/>
      <w:r>
        <w:t>vader</w:t>
      </w:r>
      <w:proofErr w:type="spellEnd"/>
      <w:r>
        <w:t xml:space="preserve"> werde mit der </w:t>
      </w:r>
      <w:proofErr w:type="spellStart"/>
      <w:r>
        <w:t>tidt</w:t>
      </w:r>
      <w:proofErr w:type="spellEnd"/>
      <w:r>
        <w:t xml:space="preserve"> wider in de </w:t>
      </w:r>
      <w:proofErr w:type="spellStart"/>
      <w:r>
        <w:t>sake</w:t>
      </w:r>
      <w:proofErr w:type="spellEnd"/>
      <w:r>
        <w:t xml:space="preserve"> sehn, dat de </w:t>
      </w:r>
      <w:proofErr w:type="spellStart"/>
      <w:r>
        <w:t>pawestisschen</w:t>
      </w:r>
      <w:proofErr w:type="spellEnd"/>
      <w:r>
        <w:t xml:space="preserve"> misse </w:t>
      </w:r>
      <w:proofErr w:type="spellStart"/>
      <w:r>
        <w:t>gans</w:t>
      </w:r>
      <w:proofErr w:type="spellEnd"/>
      <w:r>
        <w:t xml:space="preserve"> na </w:t>
      </w:r>
      <w:proofErr w:type="spellStart"/>
      <w:r>
        <w:t>bliven</w:t>
      </w:r>
      <w:proofErr w:type="spellEnd"/>
      <w:r>
        <w:t xml:space="preserve">, </w:t>
      </w:r>
      <w:proofErr w:type="spellStart"/>
      <w:r>
        <w:t>gy</w:t>
      </w:r>
      <w:proofErr w:type="spellEnd"/>
      <w:r>
        <w:t xml:space="preserve"> merken </w:t>
      </w:r>
      <w:proofErr w:type="spellStart"/>
      <w:r>
        <w:t>ock</w:t>
      </w:r>
      <w:proofErr w:type="spellEnd"/>
      <w:r>
        <w:t xml:space="preserve"> </w:t>
      </w:r>
      <w:proofErr w:type="spellStart"/>
      <w:r>
        <w:t>wol</w:t>
      </w:r>
      <w:proofErr w:type="spellEnd"/>
      <w:r>
        <w:t xml:space="preserve">, </w:t>
      </w:r>
      <w:proofErr w:type="spellStart"/>
      <w:r>
        <w:t>uet</w:t>
      </w:r>
      <w:proofErr w:type="spellEnd"/>
      <w:r>
        <w:t xml:space="preserve"> </w:t>
      </w:r>
      <w:proofErr w:type="spellStart"/>
      <w:r>
        <w:t>wat</w:t>
      </w:r>
      <w:proofErr w:type="spellEnd"/>
      <w:r>
        <w:t xml:space="preserve"> </w:t>
      </w:r>
      <w:proofErr w:type="spellStart"/>
      <w:r>
        <w:t>grunde</w:t>
      </w:r>
      <w:proofErr w:type="spellEnd"/>
      <w:r>
        <w:t xml:space="preserve"> de armen </w:t>
      </w:r>
      <w:proofErr w:type="spellStart"/>
      <w:r>
        <w:t>vorblendeden</w:t>
      </w:r>
      <w:proofErr w:type="spellEnd"/>
      <w:r>
        <w:t xml:space="preserve"> </w:t>
      </w:r>
      <w:proofErr w:type="spellStart"/>
      <w:r>
        <w:t>lude</w:t>
      </w:r>
      <w:proofErr w:type="spellEnd"/>
      <w:r>
        <w:t xml:space="preserve"> </w:t>
      </w:r>
      <w:proofErr w:type="spellStart"/>
      <w:r>
        <w:t>solke</w:t>
      </w:r>
      <w:proofErr w:type="spellEnd"/>
      <w:r>
        <w:t xml:space="preserve"> misse </w:t>
      </w:r>
      <w:proofErr w:type="spellStart"/>
      <w:r>
        <w:t>don</w:t>
      </w:r>
      <w:proofErr w:type="spellEnd"/>
      <w:r>
        <w:t xml:space="preserve">, und wo </w:t>
      </w:r>
      <w:proofErr w:type="spellStart"/>
      <w:r>
        <w:t>geren</w:t>
      </w:r>
      <w:proofErr w:type="spellEnd"/>
      <w:r>
        <w:t xml:space="preserve"> dat se se </w:t>
      </w:r>
      <w:proofErr w:type="spellStart"/>
      <w:r>
        <w:t>don</w:t>
      </w:r>
      <w:proofErr w:type="spellEnd"/>
      <w:r>
        <w:t xml:space="preserve">, vom </w:t>
      </w:r>
      <w:proofErr w:type="spellStart"/>
      <w:r>
        <w:t>eren</w:t>
      </w:r>
      <w:proofErr w:type="spellEnd"/>
      <w:r>
        <w:t xml:space="preserve"> </w:t>
      </w:r>
      <w:proofErr w:type="spellStart"/>
      <w:r>
        <w:t>levende</w:t>
      </w:r>
      <w:proofErr w:type="spellEnd"/>
      <w:r>
        <w:t xml:space="preserve"> </w:t>
      </w:r>
      <w:proofErr w:type="spellStart"/>
      <w:r>
        <w:t>dorff</w:t>
      </w:r>
      <w:proofErr w:type="spellEnd"/>
      <w:r>
        <w:t xml:space="preserve"> </w:t>
      </w:r>
      <w:proofErr w:type="spellStart"/>
      <w:r>
        <w:t>ick</w:t>
      </w:r>
      <w:proofErr w:type="spellEnd"/>
      <w:r>
        <w:t xml:space="preserve"> </w:t>
      </w:r>
      <w:proofErr w:type="spellStart"/>
      <w:r>
        <w:t>zwaren</w:t>
      </w:r>
      <w:proofErr w:type="spellEnd"/>
      <w:r>
        <w:t xml:space="preserve"> nicht </w:t>
      </w:r>
      <w:proofErr w:type="spellStart"/>
      <w:r>
        <w:t>scriven</w:t>
      </w:r>
      <w:proofErr w:type="spellEnd"/>
      <w:r>
        <w:t xml:space="preserve">, den dat </w:t>
      </w:r>
      <w:proofErr w:type="spellStart"/>
      <w:r>
        <w:t>weth</w:t>
      </w:r>
      <w:proofErr w:type="spellEnd"/>
      <w:r>
        <w:t xml:space="preserve"> </w:t>
      </w:r>
      <w:proofErr w:type="spellStart"/>
      <w:r>
        <w:t>jiderman</w:t>
      </w:r>
      <w:proofErr w:type="spellEnd"/>
      <w:r>
        <w:t>, —-</w:t>
      </w:r>
    </w:p>
    <w:p w14:paraId="24522CC9" w14:textId="77777777" w:rsidR="00BC6FF4" w:rsidRDefault="00BC6FF4" w:rsidP="00BC6FF4">
      <w:pPr>
        <w:pStyle w:val="StandardWeb"/>
      </w:pPr>
      <w:proofErr w:type="spellStart"/>
      <w:r>
        <w:t>Vorder</w:t>
      </w:r>
      <w:proofErr w:type="spellEnd"/>
      <w:r>
        <w:t xml:space="preserve"> </w:t>
      </w:r>
      <w:proofErr w:type="spellStart"/>
      <w:r>
        <w:t>leve</w:t>
      </w:r>
      <w:proofErr w:type="spellEnd"/>
      <w:r>
        <w:t xml:space="preserve"> </w:t>
      </w:r>
      <w:proofErr w:type="spellStart"/>
      <w:r>
        <w:t>heren</w:t>
      </w:r>
      <w:proofErr w:type="spellEnd"/>
      <w:r>
        <w:t xml:space="preserve"> und </w:t>
      </w:r>
      <w:proofErr w:type="spellStart"/>
      <w:r>
        <w:t>Fründe</w:t>
      </w:r>
      <w:proofErr w:type="spellEnd"/>
      <w:r>
        <w:t xml:space="preserve"> </w:t>
      </w:r>
      <w:proofErr w:type="spellStart"/>
      <w:r>
        <w:t>wil</w:t>
      </w:r>
      <w:proofErr w:type="spellEnd"/>
      <w:r>
        <w:t xml:space="preserve"> </w:t>
      </w:r>
      <w:proofErr w:type="spellStart"/>
      <w:r>
        <w:t>ick</w:t>
      </w:r>
      <w:proofErr w:type="spellEnd"/>
      <w:r>
        <w:t xml:space="preserve"> </w:t>
      </w:r>
      <w:proofErr w:type="spellStart"/>
      <w:r>
        <w:t>ju</w:t>
      </w:r>
      <w:proofErr w:type="spellEnd"/>
      <w:r>
        <w:t xml:space="preserve"> </w:t>
      </w:r>
      <w:proofErr w:type="spellStart"/>
      <w:r>
        <w:t>samptlicken</w:t>
      </w:r>
      <w:proofErr w:type="spellEnd"/>
      <w:r>
        <w:t xml:space="preserve"> </w:t>
      </w:r>
      <w:proofErr w:type="spellStart"/>
      <w:r>
        <w:t>vormanet</w:t>
      </w:r>
      <w:proofErr w:type="spellEnd"/>
      <w:r>
        <w:t xml:space="preserve"> </w:t>
      </w:r>
      <w:proofErr w:type="spellStart"/>
      <w:r>
        <w:t>hebben</w:t>
      </w:r>
      <w:proofErr w:type="spellEnd"/>
      <w:r>
        <w:t xml:space="preserve"> und einen </w:t>
      </w:r>
      <w:proofErr w:type="spellStart"/>
      <w:r>
        <w:t>ideren</w:t>
      </w:r>
      <w:proofErr w:type="spellEnd"/>
      <w:r>
        <w:t xml:space="preserve"> um </w:t>
      </w:r>
      <w:proofErr w:type="spellStart"/>
      <w:r>
        <w:t>godeswillen</w:t>
      </w:r>
      <w:proofErr w:type="spellEnd"/>
      <w:r>
        <w:t xml:space="preserve"> </w:t>
      </w:r>
      <w:proofErr w:type="spellStart"/>
      <w:r>
        <w:t>gebeden</w:t>
      </w:r>
      <w:proofErr w:type="spellEnd"/>
      <w:r>
        <w:t xml:space="preserve">, dat </w:t>
      </w:r>
      <w:proofErr w:type="spellStart"/>
      <w:r>
        <w:t>gy</w:t>
      </w:r>
      <w:proofErr w:type="spellEnd"/>
      <w:r>
        <w:t xml:space="preserve"> </w:t>
      </w:r>
      <w:proofErr w:type="spellStart"/>
      <w:r>
        <w:t>vlitigen</w:t>
      </w:r>
      <w:proofErr w:type="spellEnd"/>
      <w:r>
        <w:t xml:space="preserve"> </w:t>
      </w:r>
      <w:proofErr w:type="spellStart"/>
      <w:r>
        <w:t>anholden</w:t>
      </w:r>
      <w:proofErr w:type="spellEnd"/>
      <w:r>
        <w:t xml:space="preserve"> und de </w:t>
      </w:r>
      <w:proofErr w:type="spellStart"/>
      <w:r>
        <w:t>sake</w:t>
      </w:r>
      <w:proofErr w:type="spellEnd"/>
      <w:r>
        <w:t xml:space="preserve"> nicht fallen </w:t>
      </w:r>
      <w:proofErr w:type="spellStart"/>
      <w:r>
        <w:t>laten</w:t>
      </w:r>
      <w:proofErr w:type="spellEnd"/>
      <w:r>
        <w:t xml:space="preserve">, </w:t>
      </w:r>
      <w:proofErr w:type="spellStart"/>
      <w:r>
        <w:t>alss</w:t>
      </w:r>
      <w:proofErr w:type="spellEnd"/>
      <w:r>
        <w:t xml:space="preserve"> mit der </w:t>
      </w:r>
      <w:proofErr w:type="spellStart"/>
      <w:r>
        <w:t>armenkisten</w:t>
      </w:r>
      <w:proofErr w:type="spellEnd"/>
      <w:r>
        <w:t xml:space="preserve">, und </w:t>
      </w:r>
      <w:proofErr w:type="spellStart"/>
      <w:r>
        <w:t>bevelen</w:t>
      </w:r>
      <w:proofErr w:type="spellEnd"/>
      <w:r>
        <w:t xml:space="preserve"> dat </w:t>
      </w:r>
      <w:proofErr w:type="spellStart"/>
      <w:r>
        <w:t>gude</w:t>
      </w:r>
      <w:proofErr w:type="spellEnd"/>
      <w:r>
        <w:t xml:space="preserve"> </w:t>
      </w:r>
      <w:proofErr w:type="spellStart"/>
      <w:r>
        <w:t>register</w:t>
      </w:r>
      <w:proofErr w:type="spellEnd"/>
      <w:r>
        <w:t xml:space="preserve"> und </w:t>
      </w:r>
      <w:proofErr w:type="spellStart"/>
      <w:r>
        <w:t>reckenschup</w:t>
      </w:r>
      <w:proofErr w:type="spellEnd"/>
      <w:r>
        <w:t xml:space="preserve"> </w:t>
      </w:r>
      <w:proofErr w:type="spellStart"/>
      <w:r>
        <w:t>darvan</w:t>
      </w:r>
      <w:proofErr w:type="spellEnd"/>
      <w:r>
        <w:t xml:space="preserve"> werde </w:t>
      </w:r>
      <w:proofErr w:type="spellStart"/>
      <w:r>
        <w:t>geholden</w:t>
      </w:r>
      <w:proofErr w:type="spellEnd"/>
      <w:r>
        <w:t xml:space="preserve">, </w:t>
      </w:r>
      <w:proofErr w:type="spellStart"/>
      <w:r>
        <w:t>up</w:t>
      </w:r>
      <w:proofErr w:type="spellEnd"/>
      <w:r>
        <w:t xml:space="preserve"> dat </w:t>
      </w:r>
      <w:proofErr w:type="spellStart"/>
      <w:r>
        <w:t>unse</w:t>
      </w:r>
      <w:proofErr w:type="spellEnd"/>
      <w:r>
        <w:t xml:space="preserve"> </w:t>
      </w:r>
      <w:proofErr w:type="spellStart"/>
      <w:r>
        <w:t>wedderpart</w:t>
      </w:r>
      <w:proofErr w:type="spellEnd"/>
      <w:r>
        <w:t xml:space="preserve"> nicht </w:t>
      </w:r>
      <w:proofErr w:type="spellStart"/>
      <w:r>
        <w:t>rechtmetige</w:t>
      </w:r>
      <w:proofErr w:type="spellEnd"/>
      <w:r>
        <w:t xml:space="preserve"> </w:t>
      </w:r>
      <w:proofErr w:type="spellStart"/>
      <w:r>
        <w:t>orsacke</w:t>
      </w:r>
      <w:proofErr w:type="spellEnd"/>
      <w:r>
        <w:t xml:space="preserve"> </w:t>
      </w:r>
      <w:proofErr w:type="spellStart"/>
      <w:r>
        <w:t>hebben</w:t>
      </w:r>
      <w:proofErr w:type="spellEnd"/>
      <w:r>
        <w:t xml:space="preserve"> uns to beschuldigen, </w:t>
      </w:r>
      <w:proofErr w:type="spellStart"/>
      <w:r>
        <w:t>Ock</w:t>
      </w:r>
      <w:proofErr w:type="spellEnd"/>
      <w:r>
        <w:t xml:space="preserve"> </w:t>
      </w:r>
      <w:proofErr w:type="spellStart"/>
      <w:r>
        <w:t>wolde</w:t>
      </w:r>
      <w:proofErr w:type="spellEnd"/>
      <w:r>
        <w:t xml:space="preserve"> </w:t>
      </w:r>
      <w:proofErr w:type="spellStart"/>
      <w:r>
        <w:t>ick</w:t>
      </w:r>
      <w:proofErr w:type="spellEnd"/>
      <w:r>
        <w:t xml:space="preserve"> </w:t>
      </w:r>
      <w:proofErr w:type="spellStart"/>
      <w:r>
        <w:t>vornamliken</w:t>
      </w:r>
      <w:proofErr w:type="spellEnd"/>
      <w:r>
        <w:t xml:space="preserve"> </w:t>
      </w:r>
      <w:proofErr w:type="spellStart"/>
      <w:r>
        <w:t>wol</w:t>
      </w:r>
      <w:proofErr w:type="spellEnd"/>
      <w:r>
        <w:t xml:space="preserve">, dat </w:t>
      </w:r>
      <w:proofErr w:type="spellStart"/>
      <w:r>
        <w:t>gy</w:t>
      </w:r>
      <w:proofErr w:type="spellEnd"/>
      <w:r>
        <w:t xml:space="preserve"> de </w:t>
      </w:r>
      <w:proofErr w:type="spellStart"/>
      <w:r>
        <w:t>Schole</w:t>
      </w:r>
      <w:proofErr w:type="spellEnd"/>
      <w:r>
        <w:t xml:space="preserve"> der </w:t>
      </w:r>
      <w:proofErr w:type="spellStart"/>
      <w:r>
        <w:t>künder</w:t>
      </w:r>
      <w:proofErr w:type="spellEnd"/>
      <w:r>
        <w:t xml:space="preserve"> nicht </w:t>
      </w:r>
      <w:proofErr w:type="spellStart"/>
      <w:r>
        <w:t>vallen</w:t>
      </w:r>
      <w:proofErr w:type="spellEnd"/>
      <w:r>
        <w:t xml:space="preserve"> </w:t>
      </w:r>
      <w:proofErr w:type="spellStart"/>
      <w:r>
        <w:t>leten</w:t>
      </w:r>
      <w:proofErr w:type="spellEnd"/>
      <w:r>
        <w:t xml:space="preserve"> um der </w:t>
      </w:r>
      <w:proofErr w:type="spellStart"/>
      <w:r>
        <w:t>papen</w:t>
      </w:r>
      <w:proofErr w:type="spellEnd"/>
      <w:r>
        <w:t xml:space="preserve"> willen, </w:t>
      </w:r>
      <w:proofErr w:type="spellStart"/>
      <w:r>
        <w:t>gy</w:t>
      </w:r>
      <w:proofErr w:type="spellEnd"/>
      <w:r>
        <w:t xml:space="preserve"> </w:t>
      </w:r>
      <w:proofErr w:type="spellStart"/>
      <w:r>
        <w:t>konnet</w:t>
      </w:r>
      <w:proofErr w:type="spellEnd"/>
      <w:r>
        <w:t xml:space="preserve"> </w:t>
      </w:r>
      <w:proofErr w:type="spellStart"/>
      <w:r>
        <w:t>jo</w:t>
      </w:r>
      <w:proofErr w:type="spellEnd"/>
      <w:r>
        <w:t xml:space="preserve"> </w:t>
      </w:r>
      <w:proofErr w:type="spellStart"/>
      <w:r>
        <w:t>wol</w:t>
      </w:r>
      <w:proofErr w:type="spellEnd"/>
      <w:r>
        <w:t xml:space="preserve"> einen </w:t>
      </w:r>
      <w:proofErr w:type="spellStart"/>
      <w:r>
        <w:t>Scholemester</w:t>
      </w:r>
      <w:proofErr w:type="spellEnd"/>
      <w:r>
        <w:t xml:space="preserve"> </w:t>
      </w:r>
      <w:proofErr w:type="spellStart"/>
      <w:r>
        <w:t>krigen</w:t>
      </w:r>
      <w:proofErr w:type="spellEnd"/>
      <w:r>
        <w:t xml:space="preserve">, de </w:t>
      </w:r>
      <w:proofErr w:type="spellStart"/>
      <w:r>
        <w:t>ju</w:t>
      </w:r>
      <w:proofErr w:type="spellEnd"/>
      <w:r>
        <w:t xml:space="preserve"> de </w:t>
      </w:r>
      <w:proofErr w:type="spellStart"/>
      <w:r>
        <w:t>künder</w:t>
      </w:r>
      <w:proofErr w:type="spellEnd"/>
      <w:r>
        <w:t xml:space="preserve"> recht und </w:t>
      </w:r>
      <w:proofErr w:type="spellStart"/>
      <w:r>
        <w:t>christlick</w:t>
      </w:r>
      <w:proofErr w:type="spellEnd"/>
      <w:r>
        <w:t xml:space="preserve"> </w:t>
      </w:r>
      <w:proofErr w:type="spellStart"/>
      <w:r>
        <w:t>undewisse</w:t>
      </w:r>
      <w:proofErr w:type="spellEnd"/>
      <w:r>
        <w:t xml:space="preserve">, und dat se nicht to </w:t>
      </w:r>
      <w:proofErr w:type="spellStart"/>
      <w:r>
        <w:t>donde</w:t>
      </w:r>
      <w:proofErr w:type="spellEnd"/>
      <w:r>
        <w:t xml:space="preserve"> </w:t>
      </w:r>
      <w:proofErr w:type="spellStart"/>
      <w:r>
        <w:t>hebben</w:t>
      </w:r>
      <w:proofErr w:type="spellEnd"/>
      <w:r>
        <w:t xml:space="preserve"> mit der </w:t>
      </w:r>
      <w:proofErr w:type="spellStart"/>
      <w:r>
        <w:t>papen</w:t>
      </w:r>
      <w:proofErr w:type="spellEnd"/>
      <w:r>
        <w:t xml:space="preserve"> misse und </w:t>
      </w:r>
      <w:proofErr w:type="spellStart"/>
      <w:r>
        <w:t>eren</w:t>
      </w:r>
      <w:proofErr w:type="spellEnd"/>
      <w:r>
        <w:t xml:space="preserve"> </w:t>
      </w:r>
      <w:proofErr w:type="spellStart"/>
      <w:r>
        <w:t>misbrücke</w:t>
      </w:r>
      <w:proofErr w:type="spellEnd"/>
      <w:r>
        <w:t xml:space="preserve">, dann </w:t>
      </w:r>
      <w:proofErr w:type="spellStart"/>
      <w:r>
        <w:t>alleen</w:t>
      </w:r>
      <w:proofErr w:type="spellEnd"/>
      <w:r>
        <w:t xml:space="preserve"> dat se </w:t>
      </w:r>
      <w:proofErr w:type="spellStart"/>
      <w:r>
        <w:t>mede</w:t>
      </w:r>
      <w:proofErr w:type="spellEnd"/>
      <w:r>
        <w:t xml:space="preserve"> singen de </w:t>
      </w:r>
      <w:proofErr w:type="spellStart"/>
      <w:r>
        <w:t>psalme</w:t>
      </w:r>
      <w:proofErr w:type="spellEnd"/>
      <w:r>
        <w:t xml:space="preserve"> </w:t>
      </w:r>
      <w:proofErr w:type="spellStart"/>
      <w:r>
        <w:t>vör</w:t>
      </w:r>
      <w:proofErr w:type="spellEnd"/>
      <w:r>
        <w:t xml:space="preserve"> und na der </w:t>
      </w:r>
      <w:proofErr w:type="spellStart"/>
      <w:r>
        <w:t>predickie</w:t>
      </w:r>
      <w:proofErr w:type="spellEnd"/>
      <w:r>
        <w:t xml:space="preserve">, item </w:t>
      </w:r>
      <w:proofErr w:type="spellStart"/>
      <w:r>
        <w:t>ock</w:t>
      </w:r>
      <w:proofErr w:type="spellEnd"/>
      <w:r>
        <w:t xml:space="preserve"> </w:t>
      </w:r>
      <w:proofErr w:type="spellStart"/>
      <w:r>
        <w:t>wan</w:t>
      </w:r>
      <w:proofErr w:type="spellEnd"/>
      <w:r>
        <w:t xml:space="preserve"> dat </w:t>
      </w:r>
      <w:proofErr w:type="spellStart"/>
      <w:r>
        <w:t>Volck</w:t>
      </w:r>
      <w:proofErr w:type="spellEnd"/>
      <w:r>
        <w:t xml:space="preserve"> </w:t>
      </w:r>
      <w:proofErr w:type="spellStart"/>
      <w:r>
        <w:t>christlicken</w:t>
      </w:r>
      <w:proofErr w:type="spellEnd"/>
      <w:r>
        <w:t xml:space="preserve"> </w:t>
      </w:r>
      <w:proofErr w:type="spellStart"/>
      <w:r>
        <w:t>tom</w:t>
      </w:r>
      <w:proofErr w:type="spellEnd"/>
      <w:r>
        <w:t xml:space="preserve"> </w:t>
      </w:r>
      <w:proofErr w:type="spellStart"/>
      <w:r>
        <w:t>hilligen</w:t>
      </w:r>
      <w:proofErr w:type="spellEnd"/>
      <w:r>
        <w:t xml:space="preserve"> Sacramente geit des </w:t>
      </w:r>
      <w:proofErr w:type="spellStart"/>
      <w:r>
        <w:t>Sondages</w:t>
      </w:r>
      <w:proofErr w:type="spellEnd"/>
      <w:r>
        <w:t xml:space="preserve">, und so </w:t>
      </w:r>
      <w:proofErr w:type="spellStart"/>
      <w:r>
        <w:t>gy</w:t>
      </w:r>
      <w:proofErr w:type="spellEnd"/>
      <w:r>
        <w:t xml:space="preserve"> </w:t>
      </w:r>
      <w:proofErr w:type="spellStart"/>
      <w:r>
        <w:t>io</w:t>
      </w:r>
      <w:proofErr w:type="spellEnd"/>
      <w:r>
        <w:t xml:space="preserve"> </w:t>
      </w:r>
      <w:proofErr w:type="spellStart"/>
      <w:r>
        <w:t>solck</w:t>
      </w:r>
      <w:proofErr w:type="spellEnd"/>
      <w:r>
        <w:t xml:space="preserve"> </w:t>
      </w:r>
      <w:proofErr w:type="spellStart"/>
      <w:r>
        <w:t>enen</w:t>
      </w:r>
      <w:proofErr w:type="spellEnd"/>
      <w:r>
        <w:t xml:space="preserve"> </w:t>
      </w:r>
      <w:proofErr w:type="spellStart"/>
      <w:r>
        <w:t>Scholemester</w:t>
      </w:r>
      <w:proofErr w:type="spellEnd"/>
      <w:r>
        <w:t xml:space="preserve"> nicht </w:t>
      </w:r>
      <w:proofErr w:type="spellStart"/>
      <w:r>
        <w:t>wol</w:t>
      </w:r>
      <w:proofErr w:type="spellEnd"/>
      <w:r>
        <w:t xml:space="preserve"> vormochten to holden, so </w:t>
      </w:r>
      <w:proofErr w:type="spellStart"/>
      <w:r>
        <w:t>wil</w:t>
      </w:r>
      <w:proofErr w:type="spellEnd"/>
      <w:r>
        <w:t xml:space="preserve"> </w:t>
      </w:r>
      <w:proofErr w:type="spellStart"/>
      <w:r>
        <w:t>ick</w:t>
      </w:r>
      <w:proofErr w:type="spellEnd"/>
      <w:r>
        <w:t xml:space="preserve"> </w:t>
      </w:r>
      <w:proofErr w:type="spellStart"/>
      <w:r>
        <w:t>my</w:t>
      </w:r>
      <w:proofErr w:type="spellEnd"/>
      <w:r>
        <w:t xml:space="preserve"> das </w:t>
      </w:r>
      <w:proofErr w:type="spellStart"/>
      <w:r>
        <w:t>erbeden</w:t>
      </w:r>
      <w:proofErr w:type="spellEnd"/>
      <w:r>
        <w:t xml:space="preserve"> </w:t>
      </w:r>
      <w:proofErr w:type="spellStart"/>
      <w:r>
        <w:t>hebben</w:t>
      </w:r>
      <w:proofErr w:type="spellEnd"/>
      <w:r>
        <w:t xml:space="preserve"> </w:t>
      </w:r>
      <w:proofErr w:type="spellStart"/>
      <w:r>
        <w:t>minen</w:t>
      </w:r>
      <w:proofErr w:type="spellEnd"/>
      <w:r>
        <w:t xml:space="preserve"> </w:t>
      </w:r>
      <w:proofErr w:type="spellStart"/>
      <w:r>
        <w:t>vaterlande</w:t>
      </w:r>
      <w:proofErr w:type="spellEnd"/>
      <w:r>
        <w:t xml:space="preserve"> und der armen </w:t>
      </w:r>
      <w:proofErr w:type="spellStart"/>
      <w:r>
        <w:t>unweten</w:t>
      </w:r>
      <w:proofErr w:type="spellEnd"/>
      <w:r>
        <w:t xml:space="preserve"> </w:t>
      </w:r>
      <w:proofErr w:type="spellStart"/>
      <w:r>
        <w:t>ioget</w:t>
      </w:r>
      <w:proofErr w:type="spellEnd"/>
      <w:r>
        <w:t xml:space="preserve"> ton besten, dat </w:t>
      </w:r>
      <w:proofErr w:type="spellStart"/>
      <w:r>
        <w:t>ick</w:t>
      </w:r>
      <w:proofErr w:type="spellEnd"/>
      <w:r>
        <w:t xml:space="preserve"> dar </w:t>
      </w:r>
      <w:proofErr w:type="spellStart"/>
      <w:r>
        <w:t>jarlickes</w:t>
      </w:r>
      <w:proofErr w:type="spellEnd"/>
      <w:r>
        <w:t xml:space="preserve"> </w:t>
      </w:r>
      <w:proofErr w:type="spellStart"/>
      <w:r>
        <w:t>wil</w:t>
      </w:r>
      <w:proofErr w:type="spellEnd"/>
      <w:r>
        <w:t xml:space="preserve"> to </w:t>
      </w:r>
      <w:proofErr w:type="spellStart"/>
      <w:r>
        <w:t>geven</w:t>
      </w:r>
      <w:proofErr w:type="spellEnd"/>
      <w:r>
        <w:t xml:space="preserve"> van den </w:t>
      </w:r>
      <w:proofErr w:type="spellStart"/>
      <w:r>
        <w:t>minen</w:t>
      </w:r>
      <w:proofErr w:type="spellEnd"/>
      <w:r>
        <w:t xml:space="preserve"> sos </w:t>
      </w:r>
      <w:proofErr w:type="spellStart"/>
      <w:r>
        <w:t>tiden</w:t>
      </w:r>
      <w:proofErr w:type="spellEnd"/>
      <w:r>
        <w:t xml:space="preserve"> gülden, </w:t>
      </w:r>
      <w:proofErr w:type="spellStart"/>
      <w:r>
        <w:t>darume</w:t>
      </w:r>
      <w:proofErr w:type="spellEnd"/>
      <w:r>
        <w:t xml:space="preserve"> </w:t>
      </w:r>
      <w:proofErr w:type="spellStart"/>
      <w:r>
        <w:t>wesst</w:t>
      </w:r>
      <w:proofErr w:type="spellEnd"/>
      <w:r>
        <w:t xml:space="preserve"> </w:t>
      </w:r>
      <w:proofErr w:type="spellStart"/>
      <w:r>
        <w:t>hirinne</w:t>
      </w:r>
      <w:proofErr w:type="spellEnd"/>
      <w:r>
        <w:t xml:space="preserve"> nicht </w:t>
      </w:r>
      <w:proofErr w:type="spellStart"/>
      <w:r>
        <w:t>vorsümelick</w:t>
      </w:r>
      <w:proofErr w:type="spellEnd"/>
      <w:r>
        <w:t xml:space="preserve"> und </w:t>
      </w:r>
      <w:proofErr w:type="spellStart"/>
      <w:r>
        <w:t>vorscuffet</w:t>
      </w:r>
      <w:proofErr w:type="spellEnd"/>
      <w:r>
        <w:t xml:space="preserve"> </w:t>
      </w:r>
      <w:proofErr w:type="spellStart"/>
      <w:r>
        <w:t>dyt</w:t>
      </w:r>
      <w:proofErr w:type="spellEnd"/>
      <w:r>
        <w:t xml:space="preserve"> mit dem ersten, </w:t>
      </w:r>
      <w:proofErr w:type="spellStart"/>
      <w:r>
        <w:t>gy</w:t>
      </w:r>
      <w:proofErr w:type="spellEnd"/>
      <w:r>
        <w:t xml:space="preserve"> </w:t>
      </w:r>
      <w:proofErr w:type="spellStart"/>
      <w:r>
        <w:t>konen</w:t>
      </w:r>
      <w:proofErr w:type="spellEnd"/>
      <w:r>
        <w:t xml:space="preserve"> </w:t>
      </w:r>
      <w:proofErr w:type="spellStart"/>
      <w:r>
        <w:t>ock</w:t>
      </w:r>
      <w:proofErr w:type="spellEnd"/>
      <w:r>
        <w:t xml:space="preserve"> </w:t>
      </w:r>
      <w:proofErr w:type="spellStart"/>
      <w:r>
        <w:t>wol</w:t>
      </w:r>
      <w:proofErr w:type="spellEnd"/>
      <w:r>
        <w:t xml:space="preserve"> van der </w:t>
      </w:r>
      <w:proofErr w:type="spellStart"/>
      <w:r>
        <w:t>broderschopp</w:t>
      </w:r>
      <w:proofErr w:type="spellEnd"/>
      <w:r>
        <w:t xml:space="preserve">, und van den </w:t>
      </w:r>
      <w:proofErr w:type="spellStart"/>
      <w:r>
        <w:t>gelde</w:t>
      </w:r>
      <w:proofErr w:type="spellEnd"/>
      <w:r>
        <w:t xml:space="preserve"> der armen </w:t>
      </w:r>
      <w:proofErr w:type="spellStart"/>
      <w:r>
        <w:t>wass</w:t>
      </w:r>
      <w:proofErr w:type="spellEnd"/>
      <w:r>
        <w:t xml:space="preserve"> </w:t>
      </w:r>
      <w:proofErr w:type="spellStart"/>
      <w:r>
        <w:t>affbrecken</w:t>
      </w:r>
      <w:proofErr w:type="spellEnd"/>
      <w:r>
        <w:t xml:space="preserve">, dat </w:t>
      </w:r>
      <w:proofErr w:type="spellStart"/>
      <w:r>
        <w:t>gy</w:t>
      </w:r>
      <w:proofErr w:type="spellEnd"/>
      <w:r>
        <w:t xml:space="preserve"> to </w:t>
      </w:r>
      <w:proofErr w:type="spellStart"/>
      <w:r>
        <w:t>unnerholdinge</w:t>
      </w:r>
      <w:proofErr w:type="spellEnd"/>
      <w:r>
        <w:t xml:space="preserve"> der </w:t>
      </w:r>
      <w:proofErr w:type="spellStart"/>
      <w:r>
        <w:t>Schole</w:t>
      </w:r>
      <w:proofErr w:type="spellEnd"/>
      <w:r>
        <w:t xml:space="preserve"> wenden, den </w:t>
      </w:r>
      <w:proofErr w:type="spellStart"/>
      <w:r>
        <w:t>ick</w:t>
      </w:r>
      <w:proofErr w:type="spellEnd"/>
      <w:r>
        <w:t xml:space="preserve"> </w:t>
      </w:r>
      <w:proofErr w:type="spellStart"/>
      <w:r>
        <w:t>wolde</w:t>
      </w:r>
      <w:proofErr w:type="spellEnd"/>
      <w:r>
        <w:t xml:space="preserve"> </w:t>
      </w:r>
      <w:proofErr w:type="spellStart"/>
      <w:r>
        <w:t>geren</w:t>
      </w:r>
      <w:proofErr w:type="spellEnd"/>
      <w:r>
        <w:t xml:space="preserve"> dat armer </w:t>
      </w:r>
      <w:proofErr w:type="spellStart"/>
      <w:r>
        <w:t>lude</w:t>
      </w:r>
      <w:proofErr w:type="spellEnd"/>
      <w:r>
        <w:t xml:space="preserve"> </w:t>
      </w:r>
      <w:proofErr w:type="spellStart"/>
      <w:r>
        <w:t>künder</w:t>
      </w:r>
      <w:proofErr w:type="spellEnd"/>
      <w:r>
        <w:t xml:space="preserve"> gratis </w:t>
      </w:r>
      <w:proofErr w:type="spellStart"/>
      <w:r>
        <w:t>iffte</w:t>
      </w:r>
      <w:proofErr w:type="spellEnd"/>
      <w:r>
        <w:t xml:space="preserve"> </w:t>
      </w:r>
      <w:proofErr w:type="spellStart"/>
      <w:r>
        <w:t>ume</w:t>
      </w:r>
      <w:proofErr w:type="spellEnd"/>
      <w:r>
        <w:t xml:space="preserve"> </w:t>
      </w:r>
      <w:proofErr w:type="spellStart"/>
      <w:r>
        <w:t>süs</w:t>
      </w:r>
      <w:proofErr w:type="spellEnd"/>
      <w:r>
        <w:t xml:space="preserve"> in de </w:t>
      </w:r>
      <w:proofErr w:type="spellStart"/>
      <w:r>
        <w:t>Schole</w:t>
      </w:r>
      <w:proofErr w:type="spellEnd"/>
      <w:r>
        <w:t xml:space="preserve"> </w:t>
      </w:r>
      <w:proofErr w:type="spellStart"/>
      <w:r>
        <w:t>giengen</w:t>
      </w:r>
      <w:proofErr w:type="spellEnd"/>
      <w:r>
        <w:t xml:space="preserve"> und </w:t>
      </w:r>
      <w:proofErr w:type="spellStart"/>
      <w:r>
        <w:t>lereden</w:t>
      </w:r>
      <w:proofErr w:type="spellEnd"/>
      <w:r>
        <w:t xml:space="preserve">, den </w:t>
      </w:r>
      <w:proofErr w:type="spellStart"/>
      <w:r>
        <w:t>val</w:t>
      </w:r>
      <w:proofErr w:type="spellEnd"/>
      <w:r>
        <w:t xml:space="preserve"> </w:t>
      </w:r>
      <w:proofErr w:type="spellStart"/>
      <w:r>
        <w:t>solcken</w:t>
      </w:r>
      <w:proofErr w:type="spellEnd"/>
      <w:r>
        <w:t xml:space="preserve"> werden </w:t>
      </w:r>
      <w:proofErr w:type="spellStart"/>
      <w:r>
        <w:t>vaken</w:t>
      </w:r>
      <w:proofErr w:type="spellEnd"/>
      <w:r>
        <w:t xml:space="preserve"> de besten, und an der </w:t>
      </w:r>
      <w:proofErr w:type="spellStart"/>
      <w:r>
        <w:t>Schole</w:t>
      </w:r>
      <w:proofErr w:type="spellEnd"/>
      <w:r>
        <w:t xml:space="preserve"> </w:t>
      </w:r>
      <w:proofErr w:type="spellStart"/>
      <w:r>
        <w:t>is</w:t>
      </w:r>
      <w:proofErr w:type="spellEnd"/>
      <w:r>
        <w:t xml:space="preserve"> </w:t>
      </w:r>
      <w:proofErr w:type="spellStart"/>
      <w:r>
        <w:t>lant</w:t>
      </w:r>
      <w:proofErr w:type="spellEnd"/>
      <w:r>
        <w:t xml:space="preserve"> und lüden </w:t>
      </w:r>
      <w:proofErr w:type="spellStart"/>
      <w:r>
        <w:t>merklick</w:t>
      </w:r>
      <w:proofErr w:type="spellEnd"/>
      <w:r>
        <w:t xml:space="preserve"> und </w:t>
      </w:r>
      <w:proofErr w:type="spellStart"/>
      <w:r>
        <w:t>grot</w:t>
      </w:r>
      <w:proofErr w:type="spellEnd"/>
      <w:r>
        <w:t xml:space="preserve"> gelegen, De </w:t>
      </w:r>
      <w:proofErr w:type="spellStart"/>
      <w:r>
        <w:t>Schole</w:t>
      </w:r>
      <w:proofErr w:type="spellEnd"/>
      <w:r>
        <w:t xml:space="preserve"> und des Rectors </w:t>
      </w:r>
      <w:proofErr w:type="spellStart"/>
      <w:r>
        <w:t>hus</w:t>
      </w:r>
      <w:proofErr w:type="spellEnd"/>
      <w:r>
        <w:t xml:space="preserve"> </w:t>
      </w:r>
      <w:proofErr w:type="spellStart"/>
      <w:r>
        <w:t>hebbe</w:t>
      </w:r>
      <w:proofErr w:type="spellEnd"/>
      <w:r>
        <w:t xml:space="preserve"> </w:t>
      </w:r>
      <w:proofErr w:type="spellStart"/>
      <w:r>
        <w:t>gy</w:t>
      </w:r>
      <w:proofErr w:type="spellEnd"/>
      <w:r>
        <w:t xml:space="preserve"> </w:t>
      </w:r>
      <w:proofErr w:type="spellStart"/>
      <w:r>
        <w:t>io</w:t>
      </w:r>
      <w:proofErr w:type="spellEnd"/>
      <w:r>
        <w:t xml:space="preserve"> da und </w:t>
      </w:r>
      <w:proofErr w:type="spellStart"/>
      <w:r>
        <w:t>wan</w:t>
      </w:r>
      <w:proofErr w:type="spellEnd"/>
      <w:r>
        <w:t xml:space="preserve"> </w:t>
      </w:r>
      <w:proofErr w:type="spellStart"/>
      <w:r>
        <w:t>idt</w:t>
      </w:r>
      <w:proofErr w:type="spellEnd"/>
      <w:r>
        <w:t xml:space="preserve"> de </w:t>
      </w:r>
      <w:proofErr w:type="spellStart"/>
      <w:r>
        <w:t>papen</w:t>
      </w:r>
      <w:proofErr w:type="spellEnd"/>
      <w:r>
        <w:t xml:space="preserve"> ja nicht </w:t>
      </w:r>
      <w:proofErr w:type="spellStart"/>
      <w:r>
        <w:t>staden</w:t>
      </w:r>
      <w:proofErr w:type="spellEnd"/>
      <w:r>
        <w:t xml:space="preserve"> </w:t>
      </w:r>
      <w:proofErr w:type="spellStart"/>
      <w:r>
        <w:t>wolden</w:t>
      </w:r>
      <w:proofErr w:type="spellEnd"/>
      <w:r>
        <w:t xml:space="preserve">, </w:t>
      </w:r>
      <w:proofErr w:type="spellStart"/>
      <w:r>
        <w:t>konde</w:t>
      </w:r>
      <w:proofErr w:type="spellEnd"/>
      <w:r>
        <w:t xml:space="preserve"> </w:t>
      </w:r>
      <w:proofErr w:type="spellStart"/>
      <w:r>
        <w:t>gy</w:t>
      </w:r>
      <w:proofErr w:type="spellEnd"/>
      <w:r>
        <w:t xml:space="preserve"> ein ander </w:t>
      </w:r>
      <w:proofErr w:type="spellStart"/>
      <w:r>
        <w:t>hus</w:t>
      </w:r>
      <w:proofErr w:type="spellEnd"/>
      <w:r>
        <w:t xml:space="preserve"> </w:t>
      </w:r>
      <w:proofErr w:type="spellStart"/>
      <w:r>
        <w:t>darto</w:t>
      </w:r>
      <w:proofErr w:type="spellEnd"/>
      <w:r>
        <w:t xml:space="preserve"> bekamen so lange, De </w:t>
      </w:r>
      <w:proofErr w:type="spellStart"/>
      <w:r>
        <w:t>leve</w:t>
      </w:r>
      <w:proofErr w:type="spellEnd"/>
      <w:r>
        <w:t xml:space="preserve"> </w:t>
      </w:r>
      <w:proofErr w:type="spellStart"/>
      <w:r>
        <w:t>got</w:t>
      </w:r>
      <w:proofErr w:type="spellEnd"/>
      <w:r>
        <w:t xml:space="preserve"> </w:t>
      </w:r>
      <w:proofErr w:type="spellStart"/>
      <w:r>
        <w:t>geve</w:t>
      </w:r>
      <w:proofErr w:type="spellEnd"/>
      <w:r>
        <w:t xml:space="preserve"> </w:t>
      </w:r>
      <w:proofErr w:type="spellStart"/>
      <w:r>
        <w:t>ju</w:t>
      </w:r>
      <w:proofErr w:type="spellEnd"/>
      <w:r>
        <w:t xml:space="preserve"> </w:t>
      </w:r>
      <w:proofErr w:type="spellStart"/>
      <w:r>
        <w:t>samptlick</w:t>
      </w:r>
      <w:proofErr w:type="spellEnd"/>
      <w:r>
        <w:t xml:space="preserve"> </w:t>
      </w:r>
      <w:proofErr w:type="spellStart"/>
      <w:r>
        <w:t>syen</w:t>
      </w:r>
      <w:proofErr w:type="spellEnd"/>
      <w:r>
        <w:t xml:space="preserve"> </w:t>
      </w:r>
      <w:proofErr w:type="spellStart"/>
      <w:r>
        <w:t>gnade</w:t>
      </w:r>
      <w:proofErr w:type="spellEnd"/>
      <w:r>
        <w:t xml:space="preserve"> </w:t>
      </w:r>
      <w:proofErr w:type="spellStart"/>
      <w:r>
        <w:t>derto</w:t>
      </w:r>
      <w:proofErr w:type="spellEnd"/>
      <w:r>
        <w:t xml:space="preserve">, dat </w:t>
      </w:r>
      <w:proofErr w:type="spellStart"/>
      <w:r>
        <w:t>gy</w:t>
      </w:r>
      <w:proofErr w:type="spellEnd"/>
      <w:r>
        <w:t xml:space="preserve"> bedenken und </w:t>
      </w:r>
      <w:proofErr w:type="spellStart"/>
      <w:r>
        <w:t>behertigen</w:t>
      </w:r>
      <w:proofErr w:type="spellEnd"/>
      <w:r>
        <w:t xml:space="preserve"> </w:t>
      </w:r>
      <w:proofErr w:type="spellStart"/>
      <w:r>
        <w:t>wat</w:t>
      </w:r>
      <w:proofErr w:type="spellEnd"/>
      <w:r>
        <w:t xml:space="preserve"> in </w:t>
      </w:r>
      <w:proofErr w:type="spellStart"/>
      <w:r>
        <w:t>disen</w:t>
      </w:r>
      <w:proofErr w:type="spellEnd"/>
      <w:r>
        <w:t xml:space="preserve"> </w:t>
      </w:r>
      <w:proofErr w:type="spellStart"/>
      <w:r>
        <w:t>hogen</w:t>
      </w:r>
      <w:proofErr w:type="spellEnd"/>
      <w:r>
        <w:t xml:space="preserve"> und erdigen </w:t>
      </w:r>
      <w:proofErr w:type="spellStart"/>
      <w:r>
        <w:t>saken</w:t>
      </w:r>
      <w:proofErr w:type="spellEnd"/>
      <w:r>
        <w:t xml:space="preserve"> gelegen </w:t>
      </w:r>
      <w:proofErr w:type="spellStart"/>
      <w:r>
        <w:t>sy</w:t>
      </w:r>
      <w:proofErr w:type="spellEnd"/>
      <w:r>
        <w:t xml:space="preserve">, </w:t>
      </w:r>
      <w:proofErr w:type="spellStart"/>
      <w:r>
        <w:t>darume</w:t>
      </w:r>
      <w:proofErr w:type="spellEnd"/>
      <w:r>
        <w:t xml:space="preserve"> </w:t>
      </w:r>
      <w:proofErr w:type="spellStart"/>
      <w:r>
        <w:t>ick</w:t>
      </w:r>
      <w:proofErr w:type="spellEnd"/>
      <w:r>
        <w:t xml:space="preserve"> </w:t>
      </w:r>
      <w:proofErr w:type="spellStart"/>
      <w:r>
        <w:t>ock</w:t>
      </w:r>
      <w:proofErr w:type="spellEnd"/>
      <w:r>
        <w:t xml:space="preserve"> alle </w:t>
      </w:r>
      <w:proofErr w:type="spellStart"/>
      <w:r>
        <w:t>tidt</w:t>
      </w:r>
      <w:proofErr w:type="spellEnd"/>
      <w:r>
        <w:t xml:space="preserve"> </w:t>
      </w:r>
      <w:proofErr w:type="spellStart"/>
      <w:r>
        <w:t>got</w:t>
      </w:r>
      <w:proofErr w:type="spellEnd"/>
      <w:r>
        <w:t xml:space="preserve"> </w:t>
      </w:r>
      <w:proofErr w:type="spellStart"/>
      <w:r>
        <w:t>bidde</w:t>
      </w:r>
      <w:proofErr w:type="spellEnd"/>
      <w:r>
        <w:t xml:space="preserve">, und </w:t>
      </w:r>
      <w:proofErr w:type="spellStart"/>
      <w:r>
        <w:t>wil</w:t>
      </w:r>
      <w:proofErr w:type="spellEnd"/>
      <w:r>
        <w:t xml:space="preserve"> </w:t>
      </w:r>
      <w:proofErr w:type="spellStart"/>
      <w:r>
        <w:t>bidden</w:t>
      </w:r>
      <w:proofErr w:type="spellEnd"/>
      <w:r>
        <w:t xml:space="preserve">, </w:t>
      </w:r>
      <w:proofErr w:type="spellStart"/>
      <w:r>
        <w:t>deme</w:t>
      </w:r>
      <w:proofErr w:type="spellEnd"/>
      <w:r>
        <w:t xml:space="preserve"> </w:t>
      </w:r>
      <w:proofErr w:type="spellStart"/>
      <w:r>
        <w:t>ick</w:t>
      </w:r>
      <w:proofErr w:type="spellEnd"/>
      <w:r>
        <w:t xml:space="preserve"> </w:t>
      </w:r>
      <w:proofErr w:type="spellStart"/>
      <w:r>
        <w:t>hirmit</w:t>
      </w:r>
      <w:proofErr w:type="spellEnd"/>
      <w:r>
        <w:t xml:space="preserve"> </w:t>
      </w:r>
      <w:proofErr w:type="spellStart"/>
      <w:r>
        <w:t>ju</w:t>
      </w:r>
      <w:proofErr w:type="spellEnd"/>
      <w:r>
        <w:t xml:space="preserve"> </w:t>
      </w:r>
      <w:proofErr w:type="spellStart"/>
      <w:r>
        <w:t>samptliken</w:t>
      </w:r>
      <w:proofErr w:type="spellEnd"/>
      <w:r>
        <w:t xml:space="preserve"> doch Christum in </w:t>
      </w:r>
      <w:proofErr w:type="spellStart"/>
      <w:r>
        <w:t>ewigkeit</w:t>
      </w:r>
      <w:proofErr w:type="spellEnd"/>
      <w:r>
        <w:t xml:space="preserve"> </w:t>
      </w:r>
      <w:proofErr w:type="spellStart"/>
      <w:r>
        <w:t>wil</w:t>
      </w:r>
      <w:proofErr w:type="spellEnd"/>
      <w:r>
        <w:t xml:space="preserve"> </w:t>
      </w:r>
      <w:proofErr w:type="spellStart"/>
      <w:r>
        <w:t>bevolen</w:t>
      </w:r>
      <w:proofErr w:type="spellEnd"/>
      <w:r>
        <w:t xml:space="preserve"> </w:t>
      </w:r>
      <w:proofErr w:type="spellStart"/>
      <w:r>
        <w:t>hebben</w:t>
      </w:r>
      <w:proofErr w:type="spellEnd"/>
      <w:r>
        <w:t xml:space="preserve">, </w:t>
      </w:r>
      <w:proofErr w:type="spellStart"/>
      <w:r>
        <w:t>Ick</w:t>
      </w:r>
      <w:proofErr w:type="spellEnd"/>
      <w:r>
        <w:t xml:space="preserve"> </w:t>
      </w:r>
      <w:proofErr w:type="spellStart"/>
      <w:r>
        <w:t>hebbe</w:t>
      </w:r>
      <w:proofErr w:type="spellEnd"/>
      <w:r>
        <w:t xml:space="preserve"> </w:t>
      </w:r>
      <w:proofErr w:type="spellStart"/>
      <w:r>
        <w:t>ock</w:t>
      </w:r>
      <w:proofErr w:type="spellEnd"/>
      <w:r>
        <w:t xml:space="preserve"> </w:t>
      </w:r>
      <w:proofErr w:type="spellStart"/>
      <w:r>
        <w:t>kortes</w:t>
      </w:r>
      <w:proofErr w:type="spellEnd"/>
      <w:r>
        <w:t xml:space="preserve"> an en g. – und H. </w:t>
      </w:r>
      <w:proofErr w:type="spellStart"/>
      <w:r>
        <w:t>gescreven</w:t>
      </w:r>
      <w:proofErr w:type="spellEnd"/>
      <w:r>
        <w:t xml:space="preserve"> und </w:t>
      </w:r>
      <w:proofErr w:type="spellStart"/>
      <w:r>
        <w:t>hape</w:t>
      </w:r>
      <w:proofErr w:type="spellEnd"/>
      <w:r>
        <w:t xml:space="preserve"> </w:t>
      </w:r>
      <w:proofErr w:type="spellStart"/>
      <w:r>
        <w:t>genslicken</w:t>
      </w:r>
      <w:proofErr w:type="spellEnd"/>
      <w:r>
        <w:t xml:space="preserve"> </w:t>
      </w:r>
      <w:proofErr w:type="spellStart"/>
      <w:r>
        <w:t>idt</w:t>
      </w:r>
      <w:proofErr w:type="spellEnd"/>
      <w:r>
        <w:t xml:space="preserve"> werde </w:t>
      </w:r>
      <w:proofErr w:type="spellStart"/>
      <w:r>
        <w:t>frucht</w:t>
      </w:r>
      <w:proofErr w:type="spellEnd"/>
      <w:r>
        <w:t xml:space="preserve"> </w:t>
      </w:r>
      <w:proofErr w:type="spellStart"/>
      <w:r>
        <w:t>scaffen</w:t>
      </w:r>
      <w:proofErr w:type="spellEnd"/>
      <w:r>
        <w:t xml:space="preserve">. Datum </w:t>
      </w:r>
      <w:proofErr w:type="spellStart"/>
      <w:r>
        <w:t>Jlich</w:t>
      </w:r>
      <w:proofErr w:type="spellEnd"/>
      <w:r>
        <w:t xml:space="preserve"> to </w:t>
      </w:r>
      <w:proofErr w:type="spellStart"/>
      <w:r>
        <w:t>Lubeck</w:t>
      </w:r>
      <w:proofErr w:type="spellEnd"/>
      <w:r>
        <w:t xml:space="preserve"> am Sondage na </w:t>
      </w:r>
      <w:proofErr w:type="spellStart"/>
      <w:r>
        <w:t>Epiphany</w:t>
      </w:r>
      <w:proofErr w:type="spellEnd"/>
      <w:r>
        <w:t>, Anno DXLVIII.</w:t>
      </w:r>
    </w:p>
    <w:p w14:paraId="7F8CEC03" w14:textId="77777777" w:rsidR="00BC6FF4" w:rsidRDefault="00BC6FF4" w:rsidP="00BC6FF4">
      <w:pPr>
        <w:pStyle w:val="StandardWeb"/>
      </w:pPr>
      <w:proofErr w:type="spellStart"/>
      <w:r>
        <w:t>I.Erb</w:t>
      </w:r>
      <w:proofErr w:type="spellEnd"/>
      <w:r>
        <w:t xml:space="preserve">: und Er:, </w:t>
      </w:r>
      <w:proofErr w:type="spellStart"/>
      <w:r>
        <w:t>alletid</w:t>
      </w:r>
      <w:proofErr w:type="spellEnd"/>
      <w:r>
        <w:t xml:space="preserve"> willige Hermannus </w:t>
      </w:r>
      <w:proofErr w:type="spellStart"/>
      <w:r>
        <w:t>Bonnus</w:t>
      </w:r>
      <w:proofErr w:type="spellEnd"/>
      <w:r>
        <w:br/>
      </w:r>
      <w:proofErr w:type="spellStart"/>
      <w:r>
        <w:t>Superintendens</w:t>
      </w:r>
      <w:proofErr w:type="spellEnd"/>
      <w:r>
        <w:t xml:space="preserve"> der </w:t>
      </w:r>
      <w:proofErr w:type="spellStart"/>
      <w:r>
        <w:t>kerken</w:t>
      </w:r>
      <w:proofErr w:type="spellEnd"/>
      <w:r>
        <w:t xml:space="preserve"> to Lübeck</w:t>
      </w:r>
      <w:r>
        <w:br/>
        <w:t xml:space="preserve">Denen </w:t>
      </w:r>
      <w:proofErr w:type="spellStart"/>
      <w:r>
        <w:t>Erbaren</w:t>
      </w:r>
      <w:proofErr w:type="spellEnd"/>
      <w:r>
        <w:t xml:space="preserve"> und </w:t>
      </w:r>
      <w:proofErr w:type="spellStart"/>
      <w:r>
        <w:t>Ersamen</w:t>
      </w:r>
      <w:proofErr w:type="spellEnd"/>
      <w:r>
        <w:t xml:space="preserve"> Borgmanns und</w:t>
      </w:r>
      <w:r>
        <w:br/>
      </w:r>
      <w:proofErr w:type="spellStart"/>
      <w:r>
        <w:t>Radt</w:t>
      </w:r>
      <w:proofErr w:type="spellEnd"/>
      <w:r>
        <w:t xml:space="preserve"> der Stadt </w:t>
      </w:r>
      <w:proofErr w:type="spellStart"/>
      <w:r>
        <w:t>Quakenbrugge</w:t>
      </w:r>
      <w:proofErr w:type="spellEnd"/>
      <w:r>
        <w:t xml:space="preserve"> </w:t>
      </w:r>
      <w:proofErr w:type="spellStart"/>
      <w:r>
        <w:t>minen</w:t>
      </w:r>
      <w:proofErr w:type="spellEnd"/>
      <w:r>
        <w:t xml:space="preserve"> </w:t>
      </w:r>
      <w:proofErr w:type="spellStart"/>
      <w:r>
        <w:t>leven</w:t>
      </w:r>
      <w:proofErr w:type="spellEnd"/>
      <w:r>
        <w:br/>
      </w:r>
      <w:proofErr w:type="spellStart"/>
      <w:r>
        <w:t>heren</w:t>
      </w:r>
      <w:proofErr w:type="spellEnd"/>
      <w:r>
        <w:t xml:space="preserve"> und günstigen guten </w:t>
      </w:r>
      <w:proofErr w:type="spellStart"/>
      <w:r>
        <w:t>Fründen</w:t>
      </w:r>
      <w:proofErr w:type="spellEnd"/>
      <w:r>
        <w:t>.</w:t>
      </w:r>
    </w:p>
    <w:p w14:paraId="14E24EDF" w14:textId="613A9A11" w:rsidR="00BC6FF4" w:rsidRDefault="00BC6FF4" w:rsidP="00BC6FF4">
      <w:pPr>
        <w:pStyle w:val="berschrift1"/>
      </w:pPr>
      <w:r>
        <w:t>Lieder</w:t>
      </w:r>
    </w:p>
    <w:p w14:paraId="2858BAA9" w14:textId="47255221" w:rsidR="00BC6FF4" w:rsidRDefault="00BC6FF4" w:rsidP="00BC6FF4">
      <w:pPr>
        <w:pStyle w:val="berschrift2"/>
      </w:pPr>
      <w:r w:rsidRPr="00BC6FF4">
        <w:t xml:space="preserve">Christus pro nobis </w:t>
      </w:r>
      <w:proofErr w:type="spellStart"/>
      <w:r w:rsidRPr="00BC6FF4">
        <w:t>passus</w:t>
      </w:r>
      <w:proofErr w:type="spellEnd"/>
      <w:r w:rsidRPr="00BC6FF4">
        <w:t xml:space="preserve"> est.</w:t>
      </w:r>
    </w:p>
    <w:p w14:paraId="6EFDB737" w14:textId="77777777" w:rsidR="00BC6FF4" w:rsidRDefault="00BC6FF4" w:rsidP="00BC6FF4">
      <w:pPr>
        <w:pStyle w:val="StandardWeb"/>
      </w:pPr>
      <w:proofErr w:type="spellStart"/>
      <w:r>
        <w:t>Jhesus</w:t>
      </w:r>
      <w:proofErr w:type="spellEnd"/>
      <w:r>
        <w:t xml:space="preserve"> Christus, war Gades Son,</w:t>
      </w:r>
      <w:r>
        <w:br/>
        <w:t xml:space="preserve">Vor </w:t>
      </w:r>
      <w:proofErr w:type="spellStart"/>
      <w:r>
        <w:t>unse</w:t>
      </w:r>
      <w:proofErr w:type="spellEnd"/>
      <w:r>
        <w:t xml:space="preserve"> </w:t>
      </w:r>
      <w:proofErr w:type="spellStart"/>
      <w:r>
        <w:t>sünd</w:t>
      </w:r>
      <w:proofErr w:type="spellEnd"/>
      <w:r>
        <w:t xml:space="preserve"> </w:t>
      </w:r>
      <w:proofErr w:type="spellStart"/>
      <w:r>
        <w:t>geleden</w:t>
      </w:r>
      <w:proofErr w:type="spellEnd"/>
      <w:r>
        <w:t xml:space="preserve"> </w:t>
      </w:r>
      <w:proofErr w:type="spellStart"/>
      <w:r>
        <w:t>hefft</w:t>
      </w:r>
      <w:proofErr w:type="spellEnd"/>
      <w:r>
        <w:br/>
        <w:t xml:space="preserve">Und </w:t>
      </w:r>
      <w:proofErr w:type="spellStart"/>
      <w:r>
        <w:t>hefft</w:t>
      </w:r>
      <w:proofErr w:type="spellEnd"/>
      <w:r>
        <w:t xml:space="preserve"> </w:t>
      </w:r>
      <w:proofErr w:type="spellStart"/>
      <w:r>
        <w:t>vorgaten</w:t>
      </w:r>
      <w:proofErr w:type="spellEnd"/>
      <w:r>
        <w:t xml:space="preserve"> </w:t>
      </w:r>
      <w:proofErr w:type="spellStart"/>
      <w:r>
        <w:t>syn</w:t>
      </w:r>
      <w:proofErr w:type="spellEnd"/>
      <w:r>
        <w:t xml:space="preserve"> </w:t>
      </w:r>
      <w:proofErr w:type="spellStart"/>
      <w:r>
        <w:t>dürbar</w:t>
      </w:r>
      <w:proofErr w:type="spellEnd"/>
      <w:r>
        <w:t xml:space="preserve"> </w:t>
      </w:r>
      <w:proofErr w:type="spellStart"/>
      <w:r>
        <w:t>blod</w:t>
      </w:r>
      <w:proofErr w:type="spellEnd"/>
      <w:r>
        <w:t>,</w:t>
      </w:r>
      <w:r>
        <w:br/>
        <w:t xml:space="preserve">Dar </w:t>
      </w:r>
      <w:proofErr w:type="spellStart"/>
      <w:r>
        <w:t>dorch</w:t>
      </w:r>
      <w:proofErr w:type="spellEnd"/>
      <w:r>
        <w:t xml:space="preserve"> </w:t>
      </w:r>
      <w:proofErr w:type="spellStart"/>
      <w:r>
        <w:t>wy</w:t>
      </w:r>
      <w:proofErr w:type="spellEnd"/>
      <w:r>
        <w:t xml:space="preserve"> </w:t>
      </w:r>
      <w:proofErr w:type="spellStart"/>
      <w:r>
        <w:t>syn</w:t>
      </w:r>
      <w:proofErr w:type="spellEnd"/>
      <w:r>
        <w:t xml:space="preserve"> </w:t>
      </w:r>
      <w:proofErr w:type="spellStart"/>
      <w:r>
        <w:t>uth</w:t>
      </w:r>
      <w:proofErr w:type="spellEnd"/>
      <w:r>
        <w:t xml:space="preserve"> aller </w:t>
      </w:r>
      <w:proofErr w:type="spellStart"/>
      <w:r>
        <w:t>nodt</w:t>
      </w:r>
      <w:proofErr w:type="spellEnd"/>
      <w:r>
        <w:br/>
      </w:r>
      <w:proofErr w:type="spellStart"/>
      <w:r>
        <w:t>Vorlöset</w:t>
      </w:r>
      <w:proofErr w:type="spellEnd"/>
      <w:r>
        <w:t xml:space="preserve"> </w:t>
      </w:r>
      <w:proofErr w:type="spellStart"/>
      <w:r>
        <w:t>unde</w:t>
      </w:r>
      <w:proofErr w:type="spellEnd"/>
      <w:r>
        <w:t xml:space="preserve"> worden </w:t>
      </w:r>
      <w:proofErr w:type="spellStart"/>
      <w:r>
        <w:t>fry</w:t>
      </w:r>
      <w:proofErr w:type="spellEnd"/>
      <w:r>
        <w:br/>
        <w:t xml:space="preserve">Van </w:t>
      </w:r>
      <w:proofErr w:type="spellStart"/>
      <w:r>
        <w:t>sünden</w:t>
      </w:r>
      <w:proofErr w:type="spellEnd"/>
      <w:r>
        <w:t xml:space="preserve"> </w:t>
      </w:r>
      <w:proofErr w:type="spellStart"/>
      <w:r>
        <w:t>unde</w:t>
      </w:r>
      <w:proofErr w:type="spellEnd"/>
      <w:r>
        <w:t xml:space="preserve"> der Hellen </w:t>
      </w:r>
      <w:proofErr w:type="spellStart"/>
      <w:r>
        <w:t>pyn</w:t>
      </w:r>
      <w:proofErr w:type="spellEnd"/>
      <w:r>
        <w:t>.</w:t>
      </w:r>
    </w:p>
    <w:p w14:paraId="166AA04F" w14:textId="77777777" w:rsidR="00BC6FF4" w:rsidRDefault="00BC6FF4" w:rsidP="00BC6FF4">
      <w:pPr>
        <w:pStyle w:val="StandardWeb"/>
      </w:pPr>
      <w:proofErr w:type="spellStart"/>
      <w:r>
        <w:t>Vam</w:t>
      </w:r>
      <w:proofErr w:type="spellEnd"/>
      <w:r>
        <w:t xml:space="preserve"> </w:t>
      </w:r>
      <w:proofErr w:type="spellStart"/>
      <w:r>
        <w:t>Dode</w:t>
      </w:r>
      <w:proofErr w:type="spellEnd"/>
      <w:r>
        <w:t xml:space="preserve"> </w:t>
      </w:r>
      <w:proofErr w:type="spellStart"/>
      <w:r>
        <w:t>ys</w:t>
      </w:r>
      <w:proofErr w:type="spellEnd"/>
      <w:r>
        <w:t xml:space="preserve"> Christus </w:t>
      </w:r>
      <w:proofErr w:type="spellStart"/>
      <w:r>
        <w:t>upgestan</w:t>
      </w:r>
      <w:proofErr w:type="spellEnd"/>
      <w:r>
        <w:t>,</w:t>
      </w:r>
      <w:r>
        <w:br/>
        <w:t xml:space="preserve">Dat </w:t>
      </w:r>
      <w:proofErr w:type="spellStart"/>
      <w:r>
        <w:t>hefft</w:t>
      </w:r>
      <w:proofErr w:type="spellEnd"/>
      <w:r>
        <w:t xml:space="preserve"> he uns </w:t>
      </w:r>
      <w:proofErr w:type="spellStart"/>
      <w:r>
        <w:t>tho</w:t>
      </w:r>
      <w:proofErr w:type="spellEnd"/>
      <w:r>
        <w:t xml:space="preserve"> </w:t>
      </w:r>
      <w:proofErr w:type="spellStart"/>
      <w:r>
        <w:t>gude</w:t>
      </w:r>
      <w:proofErr w:type="spellEnd"/>
      <w:r>
        <w:t xml:space="preserve"> </w:t>
      </w:r>
      <w:proofErr w:type="spellStart"/>
      <w:r>
        <w:t>gedan</w:t>
      </w:r>
      <w:proofErr w:type="spellEnd"/>
      <w:r>
        <w:t>.</w:t>
      </w:r>
      <w:r>
        <w:br/>
        <w:t xml:space="preserve">Des </w:t>
      </w:r>
      <w:proofErr w:type="spellStart"/>
      <w:r>
        <w:t>dodes</w:t>
      </w:r>
      <w:proofErr w:type="spellEnd"/>
      <w:r>
        <w:t xml:space="preserve">, </w:t>
      </w:r>
      <w:proofErr w:type="spellStart"/>
      <w:r>
        <w:t>sünd</w:t>
      </w:r>
      <w:proofErr w:type="spellEnd"/>
      <w:r>
        <w:t xml:space="preserve"> </w:t>
      </w:r>
      <w:proofErr w:type="spellStart"/>
      <w:r>
        <w:t>unde</w:t>
      </w:r>
      <w:proofErr w:type="spellEnd"/>
      <w:r>
        <w:t xml:space="preserve"> </w:t>
      </w:r>
      <w:proofErr w:type="spellStart"/>
      <w:r>
        <w:t>düvels</w:t>
      </w:r>
      <w:proofErr w:type="spellEnd"/>
      <w:r>
        <w:t xml:space="preserve"> macht</w:t>
      </w:r>
      <w:r>
        <w:br/>
      </w:r>
      <w:proofErr w:type="spellStart"/>
      <w:r>
        <w:t>Dorch</w:t>
      </w:r>
      <w:proofErr w:type="spellEnd"/>
      <w:r>
        <w:t xml:space="preserve"> </w:t>
      </w:r>
      <w:proofErr w:type="spellStart"/>
      <w:r>
        <w:t>syn</w:t>
      </w:r>
      <w:proofErr w:type="spellEnd"/>
      <w:r>
        <w:t xml:space="preserve"> </w:t>
      </w:r>
      <w:proofErr w:type="spellStart"/>
      <w:r>
        <w:t>upstand</w:t>
      </w:r>
      <w:proofErr w:type="spellEnd"/>
      <w:r>
        <w:t xml:space="preserve"> </w:t>
      </w:r>
      <w:proofErr w:type="spellStart"/>
      <w:r>
        <w:t>averwunnen</w:t>
      </w:r>
      <w:proofErr w:type="spellEnd"/>
      <w:r>
        <w:t xml:space="preserve"> </w:t>
      </w:r>
      <w:proofErr w:type="spellStart"/>
      <w:r>
        <w:t>hefft</w:t>
      </w:r>
      <w:proofErr w:type="spellEnd"/>
      <w:r>
        <w:t>,</w:t>
      </w:r>
      <w:r>
        <w:br/>
        <w:t xml:space="preserve">Up dat he </w:t>
      </w:r>
      <w:proofErr w:type="spellStart"/>
      <w:r>
        <w:t>unse</w:t>
      </w:r>
      <w:proofErr w:type="spellEnd"/>
      <w:r>
        <w:t xml:space="preserve"> </w:t>
      </w:r>
      <w:proofErr w:type="spellStart"/>
      <w:r>
        <w:t>gerechticheit</w:t>
      </w:r>
      <w:proofErr w:type="spellEnd"/>
      <w:r>
        <w:br/>
      </w:r>
      <w:proofErr w:type="spellStart"/>
      <w:r>
        <w:t>Unde</w:t>
      </w:r>
      <w:proofErr w:type="spellEnd"/>
      <w:r>
        <w:t xml:space="preserve"> </w:t>
      </w:r>
      <w:proofErr w:type="spellStart"/>
      <w:r>
        <w:t>leevent</w:t>
      </w:r>
      <w:proofErr w:type="spellEnd"/>
      <w:r>
        <w:t xml:space="preserve"> </w:t>
      </w:r>
      <w:proofErr w:type="spellStart"/>
      <w:r>
        <w:t>sy</w:t>
      </w:r>
      <w:proofErr w:type="spellEnd"/>
      <w:r>
        <w:t xml:space="preserve"> </w:t>
      </w:r>
      <w:proofErr w:type="spellStart"/>
      <w:r>
        <w:t>yn</w:t>
      </w:r>
      <w:proofErr w:type="spellEnd"/>
      <w:r>
        <w:t xml:space="preserve"> </w:t>
      </w:r>
      <w:proofErr w:type="spellStart"/>
      <w:r>
        <w:t>ewicheit</w:t>
      </w:r>
      <w:proofErr w:type="spellEnd"/>
      <w:r>
        <w:t>.</w:t>
      </w:r>
    </w:p>
    <w:p w14:paraId="1394BCC3" w14:textId="77777777" w:rsidR="00BC6FF4" w:rsidRDefault="00BC6FF4" w:rsidP="00BC6FF4">
      <w:pPr>
        <w:pStyle w:val="StandardWeb"/>
      </w:pPr>
      <w:proofErr w:type="spellStart"/>
      <w:r>
        <w:t>Darumme</w:t>
      </w:r>
      <w:proofErr w:type="spellEnd"/>
      <w:r>
        <w:t xml:space="preserve"> so </w:t>
      </w:r>
      <w:proofErr w:type="spellStart"/>
      <w:r>
        <w:t>gelöve</w:t>
      </w:r>
      <w:proofErr w:type="spellEnd"/>
      <w:r>
        <w:t xml:space="preserve"> nu gewiß,</w:t>
      </w:r>
      <w:r>
        <w:br/>
        <w:t xml:space="preserve">Dat </w:t>
      </w:r>
      <w:proofErr w:type="spellStart"/>
      <w:r>
        <w:t>Godt</w:t>
      </w:r>
      <w:proofErr w:type="spellEnd"/>
      <w:r>
        <w:t xml:space="preserve"> </w:t>
      </w:r>
      <w:proofErr w:type="spellStart"/>
      <w:r>
        <w:t>unse</w:t>
      </w:r>
      <w:proofErr w:type="spellEnd"/>
      <w:r>
        <w:t xml:space="preserve"> </w:t>
      </w:r>
      <w:proofErr w:type="spellStart"/>
      <w:r>
        <w:t>gnedige</w:t>
      </w:r>
      <w:proofErr w:type="spellEnd"/>
      <w:r>
        <w:t xml:space="preserve"> Vader </w:t>
      </w:r>
      <w:proofErr w:type="spellStart"/>
      <w:r>
        <w:t>ys</w:t>
      </w:r>
      <w:proofErr w:type="spellEnd"/>
      <w:r>
        <w:t>,</w:t>
      </w:r>
      <w:r>
        <w:br/>
        <w:t xml:space="preserve">De uns </w:t>
      </w:r>
      <w:proofErr w:type="spellStart"/>
      <w:r>
        <w:t>wil</w:t>
      </w:r>
      <w:proofErr w:type="spellEnd"/>
      <w:r>
        <w:t xml:space="preserve"> </w:t>
      </w:r>
      <w:proofErr w:type="spellStart"/>
      <w:r>
        <w:t>helpen</w:t>
      </w:r>
      <w:proofErr w:type="spellEnd"/>
      <w:r>
        <w:t xml:space="preserve"> alle </w:t>
      </w:r>
      <w:proofErr w:type="spellStart"/>
      <w:r>
        <w:t>tydt</w:t>
      </w:r>
      <w:proofErr w:type="spellEnd"/>
      <w:r>
        <w:t>,</w:t>
      </w:r>
      <w:r>
        <w:br/>
        <w:t xml:space="preserve">So </w:t>
      </w:r>
      <w:proofErr w:type="spellStart"/>
      <w:r>
        <w:t>wy</w:t>
      </w:r>
      <w:proofErr w:type="spellEnd"/>
      <w:r>
        <w:t xml:space="preserve"> </w:t>
      </w:r>
      <w:proofErr w:type="spellStart"/>
      <w:r>
        <w:t>gelöven</w:t>
      </w:r>
      <w:proofErr w:type="spellEnd"/>
      <w:r>
        <w:t xml:space="preserve"> </w:t>
      </w:r>
      <w:proofErr w:type="spellStart"/>
      <w:r>
        <w:t>unde</w:t>
      </w:r>
      <w:proofErr w:type="spellEnd"/>
      <w:r>
        <w:t xml:space="preserve"> </w:t>
      </w:r>
      <w:proofErr w:type="spellStart"/>
      <w:r>
        <w:t>bidden</w:t>
      </w:r>
      <w:proofErr w:type="spellEnd"/>
      <w:r>
        <w:t xml:space="preserve"> mit </w:t>
      </w:r>
      <w:proofErr w:type="spellStart"/>
      <w:r>
        <w:t>flith</w:t>
      </w:r>
      <w:proofErr w:type="spellEnd"/>
      <w:r>
        <w:t>.</w:t>
      </w:r>
      <w:r>
        <w:br/>
        <w:t>Alleluja, Alleluja,</w:t>
      </w:r>
      <w:r>
        <w:br/>
      </w:r>
      <w:proofErr w:type="spellStart"/>
      <w:r>
        <w:t>Loff</w:t>
      </w:r>
      <w:proofErr w:type="spellEnd"/>
      <w:r>
        <w:t xml:space="preserve">, </w:t>
      </w:r>
      <w:proofErr w:type="spellStart"/>
      <w:r>
        <w:t>eer</w:t>
      </w:r>
      <w:proofErr w:type="spellEnd"/>
      <w:r>
        <w:t xml:space="preserve"> </w:t>
      </w:r>
      <w:proofErr w:type="spellStart"/>
      <w:r>
        <w:t>unde</w:t>
      </w:r>
      <w:proofErr w:type="spellEnd"/>
      <w:r>
        <w:t xml:space="preserve"> </w:t>
      </w:r>
      <w:proofErr w:type="spellStart"/>
      <w:r>
        <w:t>danck</w:t>
      </w:r>
      <w:proofErr w:type="spellEnd"/>
      <w:r>
        <w:t xml:space="preserve"> </w:t>
      </w:r>
      <w:proofErr w:type="spellStart"/>
      <w:r>
        <w:t>sy</w:t>
      </w:r>
      <w:proofErr w:type="spellEnd"/>
      <w:r>
        <w:t xml:space="preserve"> </w:t>
      </w:r>
      <w:proofErr w:type="spellStart"/>
      <w:r>
        <w:t>em</w:t>
      </w:r>
      <w:proofErr w:type="spellEnd"/>
      <w:r>
        <w:t xml:space="preserve"> </w:t>
      </w:r>
      <w:proofErr w:type="spellStart"/>
      <w:r>
        <w:t>gesecht</w:t>
      </w:r>
      <w:proofErr w:type="spellEnd"/>
      <w:r>
        <w:t>.</w:t>
      </w:r>
    </w:p>
    <w:p w14:paraId="3B54A848" w14:textId="77777777" w:rsidR="00BC6FF4" w:rsidRDefault="00BC6FF4" w:rsidP="00BC6FF4">
      <w:pPr>
        <w:pStyle w:val="berschrift2"/>
      </w:pPr>
      <w:r w:rsidRPr="00BC6FF4">
        <w:t>Ehre sei dir, Christe</w:t>
      </w:r>
    </w:p>
    <w:p w14:paraId="39C89A63" w14:textId="77777777" w:rsidR="00BC6FF4" w:rsidRDefault="00BC6FF4" w:rsidP="00BC6FF4">
      <w:pPr>
        <w:pStyle w:val="StandardWeb"/>
      </w:pPr>
      <w:r>
        <w:t>1. Ehre sei dir, Christe, der du littest Not,</w:t>
      </w:r>
      <w:r>
        <w:br/>
        <w:t>an dem Stamm des Kreuzes für uns bittern Tod,</w:t>
      </w:r>
      <w:r>
        <w:br/>
        <w:t>herrschest mit dem Vater in der Ewigkeit:</w:t>
      </w:r>
      <w:r>
        <w:br/>
        <w:t>hilf uns armen Sündern zu der Seligkeit.</w:t>
      </w:r>
      <w:r>
        <w:br/>
        <w:t xml:space="preserve">Kyrie </w:t>
      </w:r>
      <w:proofErr w:type="spellStart"/>
      <w:r>
        <w:t>eleison</w:t>
      </w:r>
      <w:proofErr w:type="spellEnd"/>
      <w:r>
        <w:t>,</w:t>
      </w:r>
      <w:r>
        <w:br/>
        <w:t xml:space="preserve">Christe </w:t>
      </w:r>
      <w:proofErr w:type="spellStart"/>
      <w:r>
        <w:t>eleison</w:t>
      </w:r>
      <w:proofErr w:type="spellEnd"/>
      <w:r>
        <w:t>,</w:t>
      </w:r>
      <w:r>
        <w:br/>
        <w:t xml:space="preserve">Kyrie </w:t>
      </w:r>
      <w:proofErr w:type="spellStart"/>
      <w:r>
        <w:t>eleison</w:t>
      </w:r>
      <w:proofErr w:type="spellEnd"/>
      <w:r>
        <w:t>.</w:t>
      </w:r>
    </w:p>
    <w:p w14:paraId="5FD7A5B3" w14:textId="77777777" w:rsidR="00BC6FF4" w:rsidRDefault="00BC6FF4" w:rsidP="00BC6FF4">
      <w:pPr>
        <w:pStyle w:val="StandardWeb"/>
      </w:pPr>
      <w:r>
        <w:t>2. Wäre nicht gekommen Christus in die Welt</w:t>
      </w:r>
      <w:r>
        <w:br/>
        <w:t>und hätt angenommen unser arm Gestalt</w:t>
      </w:r>
      <w:r>
        <w:br/>
        <w:t>und für unsre Sünde gestorben williglich,</w:t>
      </w:r>
      <w:r>
        <w:br/>
        <w:t>so hätten wir müssen verdammt sein ewiglich.</w:t>
      </w:r>
      <w:r>
        <w:br/>
        <w:t xml:space="preserve">Kyrie </w:t>
      </w:r>
      <w:proofErr w:type="spellStart"/>
      <w:r>
        <w:t>eleison</w:t>
      </w:r>
      <w:proofErr w:type="spellEnd"/>
      <w:r>
        <w:t>,</w:t>
      </w:r>
      <w:r>
        <w:br/>
        <w:t xml:space="preserve">Christe </w:t>
      </w:r>
      <w:proofErr w:type="spellStart"/>
      <w:r>
        <w:t>eleison</w:t>
      </w:r>
      <w:proofErr w:type="spellEnd"/>
      <w:r>
        <w:t>,</w:t>
      </w:r>
      <w:r>
        <w:br/>
        <w:t xml:space="preserve">Kyrie </w:t>
      </w:r>
      <w:proofErr w:type="spellStart"/>
      <w:r>
        <w:t>eleison</w:t>
      </w:r>
      <w:proofErr w:type="spellEnd"/>
      <w:r>
        <w:t>.</w:t>
      </w:r>
    </w:p>
    <w:p w14:paraId="6EFCA6C8" w14:textId="77777777" w:rsidR="00BC6FF4" w:rsidRDefault="00BC6FF4" w:rsidP="00BC6FF4">
      <w:pPr>
        <w:pStyle w:val="StandardWeb"/>
      </w:pPr>
      <w:r>
        <w:t xml:space="preserve">3. Darum </w:t>
      </w:r>
      <w:proofErr w:type="spellStart"/>
      <w:r>
        <w:t>wolln</w:t>
      </w:r>
      <w:proofErr w:type="spellEnd"/>
      <w:r>
        <w:t xml:space="preserve"> wir loben, danken allezeit</w:t>
      </w:r>
      <w:r>
        <w:br/>
        <w:t xml:space="preserve">dem Vater und Sohne und dem </w:t>
      </w:r>
      <w:proofErr w:type="spellStart"/>
      <w:r>
        <w:t>Heilgen</w:t>
      </w:r>
      <w:proofErr w:type="spellEnd"/>
      <w:r>
        <w:t xml:space="preserve"> Geist;</w:t>
      </w:r>
      <w:r>
        <w:br/>
        <w:t>bitten, daß sie wollen behüten uns hinfort,</w:t>
      </w:r>
      <w:r>
        <w:br/>
        <w:t xml:space="preserve">und daß wir stets bleiben bei seinem </w:t>
      </w:r>
      <w:proofErr w:type="spellStart"/>
      <w:r>
        <w:t>heilgen</w:t>
      </w:r>
      <w:proofErr w:type="spellEnd"/>
      <w:r>
        <w:t xml:space="preserve"> Wort.</w:t>
      </w:r>
      <w:r>
        <w:br/>
        <w:t xml:space="preserve">Kyrie </w:t>
      </w:r>
      <w:proofErr w:type="spellStart"/>
      <w:r>
        <w:t>eleison</w:t>
      </w:r>
      <w:proofErr w:type="spellEnd"/>
      <w:r>
        <w:t>,</w:t>
      </w:r>
      <w:r>
        <w:br/>
        <w:t xml:space="preserve">Christe </w:t>
      </w:r>
      <w:proofErr w:type="spellStart"/>
      <w:r>
        <w:t>eleison</w:t>
      </w:r>
      <w:proofErr w:type="spellEnd"/>
      <w:r>
        <w:t>,</w:t>
      </w:r>
      <w:r>
        <w:br/>
        <w:t xml:space="preserve">Kyrie </w:t>
      </w:r>
      <w:proofErr w:type="spellStart"/>
      <w:r>
        <w:t>eleison</w:t>
      </w:r>
      <w:proofErr w:type="spellEnd"/>
      <w:r>
        <w:t>.</w:t>
      </w:r>
    </w:p>
    <w:p w14:paraId="6CBB545A" w14:textId="77777777" w:rsidR="00BC6FF4" w:rsidRDefault="00BC6FF4" w:rsidP="00BC6FF4">
      <w:pPr>
        <w:pStyle w:val="berschrift2"/>
      </w:pPr>
      <w:r w:rsidRPr="00BC6FF4">
        <w:t>Mein Seel, o Gott, muß loben dich</w:t>
      </w:r>
    </w:p>
    <w:p w14:paraId="699FE360" w14:textId="77777777" w:rsidR="00BC6FF4" w:rsidRDefault="00BC6FF4" w:rsidP="00BC6FF4">
      <w:pPr>
        <w:pStyle w:val="StandardWeb"/>
      </w:pPr>
      <w:r>
        <w:t>Mein Seel, o Gott, muß loben dich</w:t>
      </w:r>
      <w:r>
        <w:br/>
        <w:t>Du bist mein Heil, des freu ich mich</w:t>
      </w:r>
      <w:r>
        <w:br/>
        <w:t>Daß du nicht fragst nach weltlich‘ Pracht</w:t>
      </w:r>
      <w:r>
        <w:br/>
        <w:t xml:space="preserve">Und hast mich Armen nicht </w:t>
      </w:r>
      <w:proofErr w:type="spellStart"/>
      <w:r>
        <w:t>versacht</w:t>
      </w:r>
      <w:proofErr w:type="spellEnd"/>
      <w:r>
        <w:t>‘</w:t>
      </w:r>
    </w:p>
    <w:p w14:paraId="35E2BC42" w14:textId="77777777" w:rsidR="00BC6FF4" w:rsidRDefault="00BC6FF4" w:rsidP="00BC6FF4">
      <w:pPr>
        <w:pStyle w:val="StandardWeb"/>
      </w:pPr>
      <w:r>
        <w:t xml:space="preserve">Und angesehn mein </w:t>
      </w:r>
      <w:proofErr w:type="spellStart"/>
      <w:r>
        <w:t>Niederkeit</w:t>
      </w:r>
      <w:proofErr w:type="spellEnd"/>
      <w:r>
        <w:t>.</w:t>
      </w:r>
      <w:r>
        <w:br/>
        <w:t>Des wird von nun an weit und breit</w:t>
      </w:r>
      <w:r>
        <w:br/>
        <w:t>Mich selig preisen jedermann,</w:t>
      </w:r>
      <w:r>
        <w:br/>
        <w:t>Weil du groß Ding an mir getan.</w:t>
      </w:r>
    </w:p>
    <w:p w14:paraId="565CF668" w14:textId="77777777" w:rsidR="00BC6FF4" w:rsidRDefault="00BC6FF4" w:rsidP="00BC6FF4">
      <w:pPr>
        <w:pStyle w:val="StandardWeb"/>
      </w:pPr>
      <w:r>
        <w:t>Du bist auch mächtig lieber Herr,</w:t>
      </w:r>
      <w:r>
        <w:br/>
        <w:t>dein große Macht stirbt nimmermehr;</w:t>
      </w:r>
      <w:r>
        <w:br/>
        <w:t>dein Nam ist alles Rühmens wert,</w:t>
      </w:r>
      <w:r>
        <w:br/>
        <w:t>Drum nun dich willig preist und ehrt.</w:t>
      </w:r>
    </w:p>
    <w:p w14:paraId="4765EA18" w14:textId="77777777" w:rsidR="00BC6FF4" w:rsidRDefault="00BC6FF4" w:rsidP="00BC6FF4">
      <w:pPr>
        <w:pStyle w:val="StandardWeb"/>
      </w:pPr>
      <w:r>
        <w:t>Du bist barmherzig insgemein</w:t>
      </w:r>
      <w:r>
        <w:br/>
        <w:t xml:space="preserve">Dem, der dich herzlich </w:t>
      </w:r>
      <w:proofErr w:type="spellStart"/>
      <w:r>
        <w:t>fürcht</w:t>
      </w:r>
      <w:proofErr w:type="spellEnd"/>
      <w:r>
        <w:t>‘ allein,</w:t>
      </w:r>
      <w:r>
        <w:br/>
        <w:t>und hilfst dem Armen immerdar,</w:t>
      </w:r>
      <w:r>
        <w:br/>
        <w:t>Wenn er muß leiden groß Gefahr.</w:t>
      </w:r>
    </w:p>
    <w:p w14:paraId="2BD26D4B" w14:textId="77777777" w:rsidR="00BC6FF4" w:rsidRDefault="00BC6FF4" w:rsidP="00BC6FF4">
      <w:pPr>
        <w:pStyle w:val="StandardWeb"/>
      </w:pPr>
      <w:r>
        <w:t>Der Menschen Hoffart muß vergehn,</w:t>
      </w:r>
      <w:r>
        <w:br/>
        <w:t>mag nicht vor deiner Hand bestehn;</w:t>
      </w:r>
      <w:r>
        <w:br/>
        <w:t>Wer sich verläßt auf seine Pracht,</w:t>
      </w:r>
      <w:r>
        <w:br/>
        <w:t>Dem hast du bald ein End gemacht.</w:t>
      </w:r>
    </w:p>
    <w:p w14:paraId="42B7902A" w14:textId="77777777" w:rsidR="00BC6FF4" w:rsidRDefault="00BC6FF4" w:rsidP="00BC6FF4">
      <w:pPr>
        <w:pStyle w:val="StandardWeb"/>
      </w:pPr>
      <w:r>
        <w:t xml:space="preserve">Du machst </w:t>
      </w:r>
      <w:proofErr w:type="spellStart"/>
      <w:r>
        <w:t>zunicht</w:t>
      </w:r>
      <w:proofErr w:type="spellEnd"/>
      <w:r>
        <w:t xml:space="preserve"> der Menschen Rat,</w:t>
      </w:r>
      <w:r>
        <w:br/>
        <w:t>Das sind, Herr, deine Wundertat‘;</w:t>
      </w:r>
      <w:r>
        <w:br/>
        <w:t>Was sie gedenken wider dich,</w:t>
      </w:r>
      <w:r>
        <w:br/>
        <w:t>Das geht doch allzeit hinter sich.</w:t>
      </w:r>
    </w:p>
    <w:p w14:paraId="172284C2" w14:textId="77777777" w:rsidR="00BC6FF4" w:rsidRDefault="00BC6FF4" w:rsidP="00BC6FF4">
      <w:pPr>
        <w:pStyle w:val="StandardWeb"/>
      </w:pPr>
      <w:r>
        <w:t xml:space="preserve">Wer niedrig ist und klein </w:t>
      </w:r>
      <w:proofErr w:type="spellStart"/>
      <w:r>
        <w:t>geacht</w:t>
      </w:r>
      <w:proofErr w:type="spellEnd"/>
      <w:r>
        <w:t>‘,</w:t>
      </w:r>
      <w:r>
        <w:br/>
        <w:t>An dem übst du dein göttlich Macht</w:t>
      </w:r>
      <w:r>
        <w:br/>
        <w:t>und machst ihn einem Fürsten gleich,</w:t>
      </w:r>
      <w:r>
        <w:br/>
        <w:t>Die Reichen arm, die Armen reich.</w:t>
      </w:r>
    </w:p>
    <w:p w14:paraId="224BD6BA" w14:textId="77777777" w:rsidR="00BC6FF4" w:rsidRDefault="00BC6FF4" w:rsidP="00BC6FF4">
      <w:pPr>
        <w:pStyle w:val="StandardWeb"/>
      </w:pPr>
      <w:r>
        <w:t>Das tust du, Herr, zu dieser Zeit,</w:t>
      </w:r>
      <w:r>
        <w:br/>
        <w:t>Gedenkest der Barmherzigkeit;</w:t>
      </w:r>
      <w:r>
        <w:br/>
        <w:t>Israel willst du Hilfe tun</w:t>
      </w:r>
      <w:r>
        <w:br/>
        <w:t>Durch deinen auserwählten Sohn</w:t>
      </w:r>
    </w:p>
    <w:p w14:paraId="527965A7" w14:textId="77777777" w:rsidR="00BC6FF4" w:rsidRDefault="00BC6FF4" w:rsidP="00BC6FF4">
      <w:pPr>
        <w:pStyle w:val="StandardWeb"/>
      </w:pPr>
      <w:r>
        <w:t>Wir haben’s nicht verdienst um dich</w:t>
      </w:r>
      <w:r>
        <w:br/>
        <w:t>Daß du mir uns fährst gnädiglich;</w:t>
      </w:r>
      <w:r>
        <w:br/>
        <w:t>zu unsern Vätern ist geschehn</w:t>
      </w:r>
      <w:r>
        <w:br/>
        <w:t>Ein Wort, das hast du angesehen.</w:t>
      </w:r>
    </w:p>
    <w:p w14:paraId="163D8778" w14:textId="77777777" w:rsidR="00BC6FF4" w:rsidRDefault="00BC6FF4" w:rsidP="00BC6FF4">
      <w:pPr>
        <w:pStyle w:val="StandardWeb"/>
      </w:pPr>
      <w:r>
        <w:t xml:space="preserve">Auch Abraham hast du </w:t>
      </w:r>
      <w:proofErr w:type="spellStart"/>
      <w:r>
        <w:t>geschworn</w:t>
      </w:r>
      <w:proofErr w:type="spellEnd"/>
      <w:r>
        <w:t>,</w:t>
      </w:r>
      <w:r>
        <w:br/>
        <w:t xml:space="preserve">Daß wir nicht sollten sein </w:t>
      </w:r>
      <w:proofErr w:type="spellStart"/>
      <w:r>
        <w:t>verlorn</w:t>
      </w:r>
      <w:proofErr w:type="spellEnd"/>
      <w:r>
        <w:t>,</w:t>
      </w:r>
      <w:r>
        <w:br/>
        <w:t>Uns zugesagt das Himmelreich</w:t>
      </w:r>
      <w:r>
        <w:br/>
        <w:t>Und unsern Kindern ewiglich.</w:t>
      </w:r>
    </w:p>
    <w:p w14:paraId="5182CB3A" w14:textId="77777777" w:rsidR="00BC6FF4" w:rsidRDefault="00BC6FF4" w:rsidP="00BC6FF4">
      <w:pPr>
        <w:pStyle w:val="StandardWeb"/>
      </w:pPr>
      <w:r>
        <w:t xml:space="preserve">Gott Vater und dem </w:t>
      </w:r>
      <w:proofErr w:type="spellStart"/>
      <w:r>
        <w:t>ein’gen</w:t>
      </w:r>
      <w:proofErr w:type="spellEnd"/>
      <w:r>
        <w:t xml:space="preserve"> Sohn,</w:t>
      </w:r>
      <w:r>
        <w:br/>
        <w:t xml:space="preserve">Dem </w:t>
      </w:r>
      <w:proofErr w:type="spellStart"/>
      <w:r>
        <w:t>Heilgen</w:t>
      </w:r>
      <w:proofErr w:type="spellEnd"/>
      <w:r>
        <w:t xml:space="preserve"> Geist in einem Thron</w:t>
      </w:r>
      <w:r>
        <w:br/>
        <w:t>Sei Ehre und Preis von uns bereit‘</w:t>
      </w:r>
      <w:r>
        <w:br/>
        <w:t>Von nun an bis in Ewigkeit.</w:t>
      </w:r>
    </w:p>
    <w:p w14:paraId="6E0C68C3" w14:textId="6667C60C" w:rsidR="00BC6FF4" w:rsidRDefault="00BC6FF4" w:rsidP="00BC6FF4">
      <w:pPr>
        <w:pStyle w:val="berschrift2"/>
      </w:pPr>
      <w:r w:rsidRPr="00BC6FF4">
        <w:t>O wir armen Sünder</w:t>
      </w:r>
    </w:p>
    <w:p w14:paraId="6D1BFBF2" w14:textId="77777777" w:rsidR="00BC6FF4" w:rsidRDefault="00BC6FF4" w:rsidP="00BC6FF4">
      <w:pPr>
        <w:pStyle w:val="StandardWeb"/>
      </w:pPr>
      <w:r>
        <w:t>1. O wir armen Sünder!</w:t>
      </w:r>
      <w:r>
        <w:br/>
        <w:t>Unsre Missetat,</w:t>
      </w:r>
      <w:r>
        <w:br/>
        <w:t>darin wir empfangen</w:t>
      </w:r>
      <w:r>
        <w:br/>
        <w:t>und geboren sind,</w:t>
      </w:r>
      <w:r>
        <w:br/>
        <w:t>hat gebracht uns alle</w:t>
      </w:r>
      <w:r>
        <w:br/>
        <w:t>in solche große Not,</w:t>
      </w:r>
      <w:r>
        <w:br/>
        <w:t>dass wir unterworfen</w:t>
      </w:r>
      <w:r>
        <w:br/>
        <w:t>sind dem ewigen Tod.</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659D5D89" w14:textId="77777777" w:rsidR="00BC6FF4" w:rsidRDefault="00BC6FF4" w:rsidP="00BC6FF4">
      <w:pPr>
        <w:pStyle w:val="StandardWeb"/>
      </w:pPr>
      <w:r>
        <w:t>2. Aus dem Tod wir konnten</w:t>
      </w:r>
      <w:r>
        <w:br/>
        <w:t>durch unser eigen Werk</w:t>
      </w:r>
      <w:r>
        <w:br/>
        <w:t>nimmer werden gerettet,</w:t>
      </w:r>
      <w:r>
        <w:br/>
        <w:t>die Sünd war zu stark;</w:t>
      </w:r>
      <w:r>
        <w:br/>
        <w:t>dass wir würden erlöset,</w:t>
      </w:r>
      <w:r>
        <w:br/>
        <w:t xml:space="preserve">so </w:t>
      </w:r>
      <w:proofErr w:type="spellStart"/>
      <w:r>
        <w:t>konnt´s</w:t>
      </w:r>
      <w:proofErr w:type="spellEnd"/>
      <w:r>
        <w:t xml:space="preserve"> nicht anders sein,</w:t>
      </w:r>
      <w:r>
        <w:br/>
        <w:t>denn Gotts Sohn mußt leiden</w:t>
      </w:r>
      <w:r>
        <w:br/>
        <w:t>des Todes bittre Pein.</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611A3CE4" w14:textId="77777777" w:rsidR="00BC6FF4" w:rsidRDefault="00BC6FF4" w:rsidP="00BC6FF4">
      <w:pPr>
        <w:pStyle w:val="StandardWeb"/>
      </w:pPr>
      <w:r>
        <w:t>3. So nicht wär gekommen</w:t>
      </w:r>
      <w:r>
        <w:br/>
        <w:t>Christus in die Welt</w:t>
      </w:r>
      <w:r>
        <w:br/>
        <w:t>und hätt angenommen</w:t>
      </w:r>
      <w:r>
        <w:br/>
        <w:t>unser arm Gestalt</w:t>
      </w:r>
      <w:r>
        <w:br/>
        <w:t>und für unsre Sünde</w:t>
      </w:r>
      <w:r>
        <w:br/>
        <w:t>gestorben williglich,</w:t>
      </w:r>
      <w:r>
        <w:br/>
        <w:t>so hätten wir müssen</w:t>
      </w:r>
      <w:r>
        <w:br/>
        <w:t>verdammt sein ewiglich.</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469ED4CA" w14:textId="77777777" w:rsidR="00BC6FF4" w:rsidRDefault="00BC6FF4" w:rsidP="00BC6FF4">
      <w:pPr>
        <w:pStyle w:val="StandardWeb"/>
      </w:pPr>
      <w:r>
        <w:t>4. Solche große Gnad und</w:t>
      </w:r>
      <w:r>
        <w:br/>
        <w:t>väterliche Gunst</w:t>
      </w:r>
      <w:r>
        <w:br/>
        <w:t>hat uns Gott erzeiget</w:t>
      </w:r>
      <w:r>
        <w:br/>
      </w:r>
      <w:proofErr w:type="spellStart"/>
      <w:r>
        <w:t>lauterlich</w:t>
      </w:r>
      <w:proofErr w:type="spellEnd"/>
      <w:r>
        <w:t xml:space="preserve"> umsonst</w:t>
      </w:r>
      <w:r>
        <w:br/>
        <w:t xml:space="preserve">in Christus, </w:t>
      </w:r>
      <w:proofErr w:type="spellStart"/>
      <w:r>
        <w:t>seim</w:t>
      </w:r>
      <w:proofErr w:type="spellEnd"/>
      <w:r>
        <w:t xml:space="preserve"> Sohne,</w:t>
      </w:r>
      <w:r>
        <w:br/>
        <w:t>der sich gegeben hat</w:t>
      </w:r>
      <w:r>
        <w:br/>
        <w:t>in den Tod des Kreuzes</w:t>
      </w:r>
      <w:r>
        <w:br/>
        <w:t>zu unsrer Seligkeit.</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56561AAE" w14:textId="77777777" w:rsidR="00BC6FF4" w:rsidRDefault="00BC6FF4" w:rsidP="00BC6FF4">
      <w:pPr>
        <w:pStyle w:val="StandardWeb"/>
      </w:pPr>
      <w:r>
        <w:t xml:space="preserve">5. Des </w:t>
      </w:r>
      <w:proofErr w:type="spellStart"/>
      <w:r>
        <w:t>solln</w:t>
      </w:r>
      <w:proofErr w:type="spellEnd"/>
      <w:r>
        <w:t xml:space="preserve"> wir uns trösten</w:t>
      </w:r>
      <w:r>
        <w:br/>
        <w:t>gegen Sünd und Tod</w:t>
      </w:r>
      <w:r>
        <w:br/>
        <w:t>und ja nicht verzagen</w:t>
      </w:r>
      <w:r>
        <w:br/>
        <w:t>vor der Höllen Glut;</w:t>
      </w:r>
      <w:r>
        <w:br/>
        <w:t>denn wir sind gerettet</w:t>
      </w:r>
      <w:r>
        <w:br/>
        <w:t>aus aller Fährlichkeit</w:t>
      </w:r>
      <w:r>
        <w:br/>
        <w:t xml:space="preserve">durch </w:t>
      </w:r>
      <w:proofErr w:type="spellStart"/>
      <w:r>
        <w:t>Christ,unsern</w:t>
      </w:r>
      <w:proofErr w:type="spellEnd"/>
      <w:r>
        <w:t xml:space="preserve"> Herren,</w:t>
      </w:r>
      <w:r>
        <w:br/>
        <w:t>gelobt in Ewigkeit.</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404A621F" w14:textId="77777777" w:rsidR="00BC6FF4" w:rsidRDefault="00BC6FF4" w:rsidP="00BC6FF4">
      <w:pPr>
        <w:pStyle w:val="StandardWeb"/>
      </w:pPr>
      <w:r>
        <w:t xml:space="preserve">6. Darum </w:t>
      </w:r>
      <w:proofErr w:type="spellStart"/>
      <w:r>
        <w:t>wolln</w:t>
      </w:r>
      <w:proofErr w:type="spellEnd"/>
      <w:r>
        <w:t xml:space="preserve"> wir loben,</w:t>
      </w:r>
      <w:r>
        <w:br/>
        <w:t>danken allezeit</w:t>
      </w:r>
      <w:r>
        <w:br/>
        <w:t>dem Vater und Sohne</w:t>
      </w:r>
      <w:r>
        <w:br/>
        <w:t xml:space="preserve">und dem </w:t>
      </w:r>
      <w:proofErr w:type="spellStart"/>
      <w:r>
        <w:t>Heilgen</w:t>
      </w:r>
      <w:proofErr w:type="spellEnd"/>
      <w:r>
        <w:t xml:space="preserve"> Geist;</w:t>
      </w:r>
      <w:r>
        <w:br/>
        <w:t>bitten, dass sie wollen</w:t>
      </w:r>
      <w:r>
        <w:br/>
        <w:t>behüten uns hinfort,</w:t>
      </w:r>
      <w:r>
        <w:br/>
        <w:t>und dass wir stets bleiben</w:t>
      </w:r>
      <w:r>
        <w:br/>
        <w:t xml:space="preserve">bei seinem </w:t>
      </w:r>
      <w:proofErr w:type="spellStart"/>
      <w:r>
        <w:t>heilgen</w:t>
      </w:r>
      <w:proofErr w:type="spellEnd"/>
      <w:r>
        <w:t xml:space="preserve"> Wort.</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00A32219" w14:textId="77777777" w:rsidR="00BC6FF4" w:rsidRDefault="00BC6FF4" w:rsidP="00BC6FF4">
      <w:pPr>
        <w:pStyle w:val="StandardWeb"/>
      </w:pPr>
      <w:r>
        <w:t>7. Ehre sei dir, Christe,</w:t>
      </w:r>
      <w:r>
        <w:br/>
        <w:t>der du littest Not,</w:t>
      </w:r>
      <w:r>
        <w:br/>
        <w:t>an dem Stamm des Kreuzes</w:t>
      </w:r>
      <w:r>
        <w:br/>
        <w:t>für uns bittern Tod,</w:t>
      </w:r>
      <w:r>
        <w:br/>
        <w:t>herrschest mit dem Vater</w:t>
      </w:r>
      <w:r>
        <w:br/>
        <w:t>in der Ewigkeit;</w:t>
      </w:r>
      <w:r>
        <w:br/>
        <w:t>hilf uns armen Sündern</w:t>
      </w:r>
      <w:r>
        <w:br/>
        <w:t>zu der Seligkeit.</w:t>
      </w:r>
      <w:r>
        <w:br/>
        <w:t xml:space="preserve">Kyrie </w:t>
      </w:r>
      <w:proofErr w:type="spellStart"/>
      <w:r>
        <w:t>eleison</w:t>
      </w:r>
      <w:proofErr w:type="spellEnd"/>
      <w:r>
        <w:t xml:space="preserve">, Christe </w:t>
      </w:r>
      <w:proofErr w:type="spellStart"/>
      <w:r>
        <w:t>eleison</w:t>
      </w:r>
      <w:proofErr w:type="spellEnd"/>
      <w:r>
        <w:t>,</w:t>
      </w:r>
      <w:r>
        <w:br/>
        <w:t xml:space="preserve">Kyrie </w:t>
      </w:r>
      <w:proofErr w:type="spellStart"/>
      <w:r>
        <w:t>eleison</w:t>
      </w:r>
      <w:proofErr w:type="spellEnd"/>
      <w:r>
        <w:t>.</w:t>
      </w:r>
    </w:p>
    <w:p w14:paraId="1995EFC8" w14:textId="77777777" w:rsidR="00D5498D" w:rsidRPr="00D5498D" w:rsidRDefault="007166CE" w:rsidP="00BC6FF4">
      <w:pPr>
        <w:pStyle w:val="berschrift1"/>
      </w:pPr>
      <w:r>
        <w:br w:type="page"/>
      </w:r>
      <w:r w:rsidR="00D5498D" w:rsidRPr="00D5498D">
        <w:t>Quellen:</w:t>
      </w:r>
    </w:p>
    <w:p w14:paraId="281C9084" w14:textId="77777777" w:rsidR="00D5498D" w:rsidRPr="00D5498D"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E0EF04" w14:textId="77777777" w:rsidR="00D5498D" w:rsidRPr="00D5498D"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3E6F34" w14:textId="77777777" w:rsidR="00D5498D" w:rsidRPr="00D5498D"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3CF662" w14:textId="77777777" w:rsidR="008E63BE"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DC4D4EE" w14:textId="77777777" w:rsidR="00D5498D" w:rsidRDefault="008E63BE" w:rsidP="00BC6FF4">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29ABAC" w14:textId="77777777" w:rsidR="00082307" w:rsidRPr="00082307" w:rsidRDefault="00082307" w:rsidP="00BC6FF4">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AB86AD" w14:textId="77777777" w:rsidR="00082307" w:rsidRPr="00082307" w:rsidRDefault="00082307" w:rsidP="00BC6FF4">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F5A8698" w14:textId="77777777" w:rsidR="00082307" w:rsidRPr="00082307" w:rsidRDefault="00082307" w:rsidP="00BC6FF4">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EA6DC7" w14:textId="77777777" w:rsidR="00082307" w:rsidRPr="00082307" w:rsidRDefault="00082307" w:rsidP="00BC6FF4">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824F2D" w14:textId="77777777" w:rsidR="00D5498D" w:rsidRPr="00D5498D"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2429B2" w14:textId="77777777" w:rsidR="008E63BE" w:rsidRDefault="00D5498D" w:rsidP="00BC6FF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605BEC" w14:textId="29D07884" w:rsidR="008E63BE" w:rsidRDefault="008E63BE" w:rsidP="00BC6FF4">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EA7"/>
    <w:rsid w:val="00082307"/>
    <w:rsid w:val="000C66E5"/>
    <w:rsid w:val="001F54C4"/>
    <w:rsid w:val="0022039F"/>
    <w:rsid w:val="00272484"/>
    <w:rsid w:val="00297F83"/>
    <w:rsid w:val="002E6D11"/>
    <w:rsid w:val="00381C0C"/>
    <w:rsid w:val="00537F59"/>
    <w:rsid w:val="007166CE"/>
    <w:rsid w:val="00724EF5"/>
    <w:rsid w:val="007E1779"/>
    <w:rsid w:val="0083667B"/>
    <w:rsid w:val="008D7463"/>
    <w:rsid w:val="008E417E"/>
    <w:rsid w:val="008E63BE"/>
    <w:rsid w:val="00A81EA7"/>
    <w:rsid w:val="00B365E5"/>
    <w:rsid w:val="00BC6FF4"/>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5E09F3"/>
  <w15:chartTrackingRefBased/>
  <w15:docId w15:val="{60B311F6-41AB-4A1B-B1D7-C765ACC67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C6FF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BC6FF4"/>
    <w:rPr>
      <w:i/>
      <w:iCs/>
    </w:rPr>
  </w:style>
  <w:style w:type="character" w:customStyle="1" w:styleId="posted-on">
    <w:name w:val="posted-on"/>
    <w:basedOn w:val="Absatz-Standardschriftart"/>
    <w:rsid w:val="00BC6FF4"/>
  </w:style>
  <w:style w:type="character" w:customStyle="1" w:styleId="author">
    <w:name w:val="author"/>
    <w:basedOn w:val="Absatz-Standardschriftart"/>
    <w:rsid w:val="00BC6FF4"/>
  </w:style>
  <w:style w:type="character" w:customStyle="1" w:styleId="cat-links">
    <w:name w:val="cat-links"/>
    <w:basedOn w:val="Absatz-Standardschriftart"/>
    <w:rsid w:val="00BC6FF4"/>
  </w:style>
  <w:style w:type="character" w:customStyle="1" w:styleId="tags-links">
    <w:name w:val="tags-links"/>
    <w:basedOn w:val="Absatz-Standardschriftart"/>
    <w:rsid w:val="00BC6FF4"/>
  </w:style>
  <w:style w:type="character" w:customStyle="1" w:styleId="comments-link">
    <w:name w:val="comments-link"/>
    <w:basedOn w:val="Absatz-Standardschriftart"/>
    <w:rsid w:val="00BC6F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8173130">
      <w:bodyDiv w:val="1"/>
      <w:marLeft w:val="0"/>
      <w:marRight w:val="0"/>
      <w:marTop w:val="0"/>
      <w:marBottom w:val="0"/>
      <w:divBdr>
        <w:top w:val="none" w:sz="0" w:space="0" w:color="auto"/>
        <w:left w:val="none" w:sz="0" w:space="0" w:color="auto"/>
        <w:bottom w:val="none" w:sz="0" w:space="0" w:color="auto"/>
        <w:right w:val="none" w:sz="0" w:space="0" w:color="auto"/>
      </w:divBdr>
      <w:divsChild>
        <w:div w:id="532811166">
          <w:marLeft w:val="0"/>
          <w:marRight w:val="0"/>
          <w:marTop w:val="0"/>
          <w:marBottom w:val="0"/>
          <w:divBdr>
            <w:top w:val="none" w:sz="0" w:space="0" w:color="auto"/>
            <w:left w:val="none" w:sz="0" w:space="0" w:color="auto"/>
            <w:bottom w:val="none" w:sz="0" w:space="0" w:color="auto"/>
            <w:right w:val="none" w:sz="0" w:space="0" w:color="auto"/>
          </w:divBdr>
        </w:div>
        <w:div w:id="1947695215">
          <w:marLeft w:val="0"/>
          <w:marRight w:val="0"/>
          <w:marTop w:val="0"/>
          <w:marBottom w:val="0"/>
          <w:divBdr>
            <w:top w:val="none" w:sz="0" w:space="0" w:color="auto"/>
            <w:left w:val="none" w:sz="0" w:space="0" w:color="auto"/>
            <w:bottom w:val="none" w:sz="0" w:space="0" w:color="auto"/>
            <w:right w:val="none" w:sz="0" w:space="0" w:color="auto"/>
          </w:divBdr>
        </w:div>
        <w:div w:id="1799882380">
          <w:marLeft w:val="0"/>
          <w:marRight w:val="0"/>
          <w:marTop w:val="0"/>
          <w:marBottom w:val="0"/>
          <w:divBdr>
            <w:top w:val="none" w:sz="0" w:space="0" w:color="auto"/>
            <w:left w:val="none" w:sz="0" w:space="0" w:color="auto"/>
            <w:bottom w:val="none" w:sz="0" w:space="0" w:color="auto"/>
            <w:right w:val="none" w:sz="0" w:space="0" w:color="auto"/>
          </w:divBdr>
        </w:div>
        <w:div w:id="654606213">
          <w:marLeft w:val="0"/>
          <w:marRight w:val="0"/>
          <w:marTop w:val="0"/>
          <w:marBottom w:val="0"/>
          <w:divBdr>
            <w:top w:val="none" w:sz="0" w:space="0" w:color="auto"/>
            <w:left w:val="none" w:sz="0" w:space="0" w:color="auto"/>
            <w:bottom w:val="none" w:sz="0" w:space="0" w:color="auto"/>
            <w:right w:val="none" w:sz="0" w:space="0" w:color="auto"/>
          </w:divBdr>
        </w:div>
        <w:div w:id="975842421">
          <w:marLeft w:val="0"/>
          <w:marRight w:val="0"/>
          <w:marTop w:val="0"/>
          <w:marBottom w:val="0"/>
          <w:divBdr>
            <w:top w:val="none" w:sz="0" w:space="0" w:color="auto"/>
            <w:left w:val="none" w:sz="0" w:space="0" w:color="auto"/>
            <w:bottom w:val="none" w:sz="0" w:space="0" w:color="auto"/>
            <w:right w:val="none" w:sz="0" w:space="0" w:color="auto"/>
          </w:divBdr>
        </w:div>
        <w:div w:id="401611275">
          <w:marLeft w:val="0"/>
          <w:marRight w:val="0"/>
          <w:marTop w:val="0"/>
          <w:marBottom w:val="0"/>
          <w:divBdr>
            <w:top w:val="none" w:sz="0" w:space="0" w:color="auto"/>
            <w:left w:val="none" w:sz="0" w:space="0" w:color="auto"/>
            <w:bottom w:val="none" w:sz="0" w:space="0" w:color="auto"/>
            <w:right w:val="none" w:sz="0" w:space="0" w:color="auto"/>
          </w:divBdr>
        </w:div>
        <w:div w:id="961231361">
          <w:marLeft w:val="0"/>
          <w:marRight w:val="0"/>
          <w:marTop w:val="0"/>
          <w:marBottom w:val="0"/>
          <w:divBdr>
            <w:top w:val="none" w:sz="0" w:space="0" w:color="auto"/>
            <w:left w:val="none" w:sz="0" w:space="0" w:color="auto"/>
            <w:bottom w:val="none" w:sz="0" w:space="0" w:color="auto"/>
            <w:right w:val="none" w:sz="0" w:space="0" w:color="auto"/>
          </w:divBdr>
        </w:div>
        <w:div w:id="1631017016">
          <w:marLeft w:val="0"/>
          <w:marRight w:val="0"/>
          <w:marTop w:val="0"/>
          <w:marBottom w:val="0"/>
          <w:divBdr>
            <w:top w:val="none" w:sz="0" w:space="0" w:color="auto"/>
            <w:left w:val="none" w:sz="0" w:space="0" w:color="auto"/>
            <w:bottom w:val="none" w:sz="0" w:space="0" w:color="auto"/>
            <w:right w:val="none" w:sz="0" w:space="0" w:color="auto"/>
          </w:divBdr>
        </w:div>
        <w:div w:id="2047176507">
          <w:marLeft w:val="0"/>
          <w:marRight w:val="0"/>
          <w:marTop w:val="0"/>
          <w:marBottom w:val="0"/>
          <w:divBdr>
            <w:top w:val="none" w:sz="0" w:space="0" w:color="auto"/>
            <w:left w:val="none" w:sz="0" w:space="0" w:color="auto"/>
            <w:bottom w:val="none" w:sz="0" w:space="0" w:color="auto"/>
            <w:right w:val="none" w:sz="0" w:space="0" w:color="auto"/>
          </w:divBdr>
        </w:div>
        <w:div w:id="1090587078">
          <w:marLeft w:val="0"/>
          <w:marRight w:val="0"/>
          <w:marTop w:val="0"/>
          <w:marBottom w:val="0"/>
          <w:divBdr>
            <w:top w:val="none" w:sz="0" w:space="0" w:color="auto"/>
            <w:left w:val="none" w:sz="0" w:space="0" w:color="auto"/>
            <w:bottom w:val="none" w:sz="0" w:space="0" w:color="auto"/>
            <w:right w:val="none" w:sz="0" w:space="0" w:color="auto"/>
          </w:divBdr>
        </w:div>
        <w:div w:id="1787895160">
          <w:marLeft w:val="0"/>
          <w:marRight w:val="0"/>
          <w:marTop w:val="0"/>
          <w:marBottom w:val="0"/>
          <w:divBdr>
            <w:top w:val="none" w:sz="0" w:space="0" w:color="auto"/>
            <w:left w:val="none" w:sz="0" w:space="0" w:color="auto"/>
            <w:bottom w:val="none" w:sz="0" w:space="0" w:color="auto"/>
            <w:right w:val="none" w:sz="0" w:space="0" w:color="auto"/>
          </w:divBdr>
        </w:div>
      </w:divsChild>
    </w:div>
    <w:div w:id="551766396">
      <w:bodyDiv w:val="1"/>
      <w:marLeft w:val="0"/>
      <w:marRight w:val="0"/>
      <w:marTop w:val="0"/>
      <w:marBottom w:val="0"/>
      <w:divBdr>
        <w:top w:val="none" w:sz="0" w:space="0" w:color="auto"/>
        <w:left w:val="none" w:sz="0" w:space="0" w:color="auto"/>
        <w:bottom w:val="none" w:sz="0" w:space="0" w:color="auto"/>
        <w:right w:val="none" w:sz="0" w:space="0" w:color="auto"/>
      </w:divBdr>
      <w:divsChild>
        <w:div w:id="381170424">
          <w:marLeft w:val="0"/>
          <w:marRight w:val="0"/>
          <w:marTop w:val="0"/>
          <w:marBottom w:val="0"/>
          <w:divBdr>
            <w:top w:val="none" w:sz="0" w:space="0" w:color="auto"/>
            <w:left w:val="none" w:sz="0" w:space="0" w:color="auto"/>
            <w:bottom w:val="none" w:sz="0" w:space="0" w:color="auto"/>
            <w:right w:val="none" w:sz="0" w:space="0" w:color="auto"/>
          </w:divBdr>
        </w:div>
        <w:div w:id="2035187415">
          <w:marLeft w:val="0"/>
          <w:marRight w:val="0"/>
          <w:marTop w:val="0"/>
          <w:marBottom w:val="0"/>
          <w:divBdr>
            <w:top w:val="none" w:sz="0" w:space="0" w:color="auto"/>
            <w:left w:val="none" w:sz="0" w:space="0" w:color="auto"/>
            <w:bottom w:val="none" w:sz="0" w:space="0" w:color="auto"/>
            <w:right w:val="none" w:sz="0" w:space="0" w:color="auto"/>
          </w:divBdr>
        </w:div>
        <w:div w:id="656420678">
          <w:marLeft w:val="0"/>
          <w:marRight w:val="0"/>
          <w:marTop w:val="0"/>
          <w:marBottom w:val="0"/>
          <w:divBdr>
            <w:top w:val="none" w:sz="0" w:space="0" w:color="auto"/>
            <w:left w:val="none" w:sz="0" w:space="0" w:color="auto"/>
            <w:bottom w:val="none" w:sz="0" w:space="0" w:color="auto"/>
            <w:right w:val="none" w:sz="0" w:space="0" w:color="auto"/>
          </w:divBdr>
        </w:div>
        <w:div w:id="48643445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7006367">
      <w:bodyDiv w:val="1"/>
      <w:marLeft w:val="0"/>
      <w:marRight w:val="0"/>
      <w:marTop w:val="0"/>
      <w:marBottom w:val="0"/>
      <w:divBdr>
        <w:top w:val="none" w:sz="0" w:space="0" w:color="auto"/>
        <w:left w:val="none" w:sz="0" w:space="0" w:color="auto"/>
        <w:bottom w:val="none" w:sz="0" w:space="0" w:color="auto"/>
        <w:right w:val="none" w:sz="0" w:space="0" w:color="auto"/>
      </w:divBdr>
      <w:divsChild>
        <w:div w:id="172454312">
          <w:marLeft w:val="0"/>
          <w:marRight w:val="0"/>
          <w:marTop w:val="0"/>
          <w:marBottom w:val="0"/>
          <w:divBdr>
            <w:top w:val="none" w:sz="0" w:space="0" w:color="auto"/>
            <w:left w:val="none" w:sz="0" w:space="0" w:color="auto"/>
            <w:bottom w:val="none" w:sz="0" w:space="0" w:color="auto"/>
            <w:right w:val="none" w:sz="0" w:space="0" w:color="auto"/>
          </w:divBdr>
          <w:divsChild>
            <w:div w:id="1772974245">
              <w:marLeft w:val="0"/>
              <w:marRight w:val="0"/>
              <w:marTop w:val="0"/>
              <w:marBottom w:val="0"/>
              <w:divBdr>
                <w:top w:val="none" w:sz="0" w:space="0" w:color="auto"/>
                <w:left w:val="none" w:sz="0" w:space="0" w:color="auto"/>
                <w:bottom w:val="none" w:sz="0" w:space="0" w:color="auto"/>
                <w:right w:val="none" w:sz="0" w:space="0" w:color="auto"/>
              </w:divBdr>
            </w:div>
          </w:divsChild>
        </w:div>
        <w:div w:id="1543328619">
          <w:marLeft w:val="0"/>
          <w:marRight w:val="0"/>
          <w:marTop w:val="0"/>
          <w:marBottom w:val="0"/>
          <w:divBdr>
            <w:top w:val="none" w:sz="0" w:space="0" w:color="auto"/>
            <w:left w:val="none" w:sz="0" w:space="0" w:color="auto"/>
            <w:bottom w:val="none" w:sz="0" w:space="0" w:color="auto"/>
            <w:right w:val="none" w:sz="0" w:space="0" w:color="auto"/>
          </w:divBdr>
          <w:divsChild>
            <w:div w:id="156278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3533</Words>
  <Characters>22262</Characters>
  <Application>Microsoft Office Word</Application>
  <DocSecurity>0</DocSecurity>
  <Lines>185</Lines>
  <Paragraphs>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Kirchenordnung Osnabrück</dc:title>
  <dc:subject/>
  <dc:creator>Bonnus, Hermann</dc:creator>
  <cp:keywords/>
  <dc:description/>
  <cp:lastModifiedBy>webmaster@glaubensstimme.de</cp:lastModifiedBy>
  <cp:revision>4</cp:revision>
  <dcterms:created xsi:type="dcterms:W3CDTF">2021-04-15T11:01:00Z</dcterms:created>
  <dcterms:modified xsi:type="dcterms:W3CDTF">2021-04-16T16:23:00Z</dcterms:modified>
  <dc:language>de</dc:language>
</cp:coreProperties>
</file>